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57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9"/>
      </w:tblGrid>
      <w:tr w:rsidR="00ED7632" w:rsidRPr="00ED7632" w14:paraId="69157E7A" w14:textId="77777777" w:rsidTr="00ED7632">
        <w:trPr>
          <w:cantSplit/>
          <w:trHeight w:val="142"/>
        </w:trPr>
        <w:tc>
          <w:tcPr>
            <w:tcW w:w="50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CD99F" w14:textId="77777777" w:rsidR="00ED7632" w:rsidRPr="00165C5E" w:rsidRDefault="00ED7632" w:rsidP="00ED7632">
            <w:pPr>
              <w:pStyle w:val="AbsenderTitel"/>
              <w:rPr>
                <w:rFonts w:ascii="Segoe UI" w:hAnsi="Segoe UI" w:cs="Segoe UI"/>
              </w:rPr>
            </w:pPr>
            <w:r w:rsidRPr="00165C5E">
              <w:rPr>
                <w:rFonts w:ascii="Segoe UI" w:hAnsi="Segoe UI" w:cs="Segoe UI"/>
                <w:kern w:val="0"/>
              </w:rPr>
              <w:t>Bildungs- und Kulturdepartement</w:t>
            </w:r>
          </w:p>
        </w:tc>
      </w:tr>
      <w:tr w:rsidR="00ED7632" w:rsidRPr="00ED7632" w14:paraId="7AE909CC" w14:textId="77777777" w:rsidTr="00F82B36">
        <w:trPr>
          <w:cantSplit/>
          <w:trHeight w:val="462"/>
        </w:trPr>
        <w:sdt>
          <w:sdtPr>
            <w:rPr>
              <w:rFonts w:ascii="Segoe UI" w:hAnsi="Segoe UI" w:cs="Segoe UI"/>
              <w:b/>
            </w:rPr>
            <w:tag w:val="Organisation1"/>
            <w:id w:val="-1258282560"/>
            <w:placeholder>
              <w:docPart w:val="61488B96C28941C8B5430EB1CD9B97AA"/>
            </w:placeholder>
            <w:dataBinding w:prefixMappings="xmlns:ns='http://schemas.officeatwork.com/CustomXMLPart'" w:xpath="/ns:officeatwork/ns:Organisation1" w:storeItemID="{77B64A57-574E-4B82-813E-6EE8CE131B6B}"/>
            <w:text w:multiLine="1"/>
          </w:sdtPr>
          <w:sdtEndPr/>
          <w:sdtContent>
            <w:tc>
              <w:tcPr>
                <w:tcW w:w="506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8A206BA" w14:textId="77777777" w:rsidR="00ED7632" w:rsidRPr="00ED7632" w:rsidRDefault="00ED7632" w:rsidP="00ED7632">
                <w:pPr>
                  <w:pStyle w:val="AbsenderTitel"/>
                  <w:rPr>
                    <w:rFonts w:ascii="Segoe UI" w:hAnsi="Segoe UI" w:cs="Segoe UI"/>
                  </w:rPr>
                </w:pPr>
                <w:r w:rsidRPr="00ED7632">
                  <w:rPr>
                    <w:rFonts w:ascii="Segoe UI" w:hAnsi="Segoe UI" w:cs="Segoe UI"/>
                    <w:b/>
                  </w:rPr>
                  <w:t>Dienststelle Berufs- und Weiterbildung</w:t>
                </w:r>
                <w:r w:rsidRPr="00ED7632">
                  <w:rPr>
                    <w:rFonts w:ascii="Segoe UI" w:hAnsi="Segoe UI" w:cs="Segoe UI"/>
                    <w:b/>
                  </w:rPr>
                  <w:br/>
                  <w:t>Betriebliche Bildung</w:t>
                </w:r>
              </w:p>
            </w:tc>
          </w:sdtContent>
        </w:sdt>
      </w:tr>
    </w:tbl>
    <w:p w14:paraId="5929DD9B" w14:textId="77777777" w:rsidR="008F54B9" w:rsidRPr="00ED7632" w:rsidRDefault="008F54B9" w:rsidP="005D0B28">
      <w:pPr>
        <w:pStyle w:val="CityDate"/>
        <w:spacing w:before="0"/>
        <w:rPr>
          <w:rFonts w:ascii="Segoe UI" w:hAnsi="Segoe UI" w:cs="Segoe UI"/>
          <w:sz w:val="2"/>
          <w:szCs w:val="2"/>
        </w:rPr>
        <w:sectPr w:rsidR="003D3E87" w:rsidRPr="00ED7632" w:rsidSect="00F82B36">
          <w:headerReference w:type="default" r:id="rId13"/>
          <w:footerReference w:type="default" r:id="rId14"/>
          <w:type w:val="continuous"/>
          <w:pgSz w:w="11906" w:h="16838" w:code="9"/>
          <w:pgMar w:top="1950" w:right="1134" w:bottom="1134" w:left="1701" w:header="567" w:footer="420" w:gutter="0"/>
          <w:cols w:space="708"/>
          <w:docGrid w:linePitch="360"/>
        </w:sectPr>
      </w:pPr>
    </w:p>
    <w:p w14:paraId="36275EF2" w14:textId="77777777" w:rsidR="000B32C0" w:rsidRPr="00E76442" w:rsidRDefault="000B32C0" w:rsidP="00F82B36">
      <w:pPr>
        <w:spacing w:before="120"/>
        <w:rPr>
          <w:rFonts w:ascii="Segoe UI" w:hAnsi="Segoe UI" w:cs="Segoe UI"/>
          <w:b/>
          <w:sz w:val="10"/>
          <w:szCs w:val="10"/>
        </w:rPr>
      </w:pPr>
    </w:p>
    <w:p w14:paraId="1F724960" w14:textId="77777777" w:rsidR="008F54B9" w:rsidRPr="00ED7632" w:rsidRDefault="00385741" w:rsidP="00F82B36">
      <w:pPr>
        <w:spacing w:before="120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Detailhandel</w:t>
      </w:r>
    </w:p>
    <w:p w14:paraId="7E75AB15" w14:textId="77777777" w:rsidR="00E21859" w:rsidRDefault="00F82B36" w:rsidP="00F82B36">
      <w:pPr>
        <w:spacing w:after="240"/>
        <w:rPr>
          <w:rFonts w:ascii="Segoe UI" w:hAnsi="Segoe UI" w:cs="Segoe UI"/>
        </w:rPr>
      </w:pPr>
      <w:r w:rsidRPr="00ED7632">
        <w:rPr>
          <w:rFonts w:ascii="Segoe UI" w:hAnsi="Segoe UI" w:cs="Segoe UI"/>
        </w:rPr>
        <w:t>Beiblatt für das Qualifikationsverfahren</w:t>
      </w:r>
      <w:r w:rsidR="00E21859" w:rsidRPr="00ED7632">
        <w:rPr>
          <w:rFonts w:ascii="Segoe UI" w:hAnsi="Segoe UI" w:cs="Segoe UI"/>
        </w:rPr>
        <w:br/>
      </w:r>
    </w:p>
    <w:tbl>
      <w:tblPr>
        <w:tblW w:w="1056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680"/>
        <w:gridCol w:w="1200"/>
        <w:gridCol w:w="1320"/>
        <w:gridCol w:w="1200"/>
        <w:gridCol w:w="1200"/>
        <w:gridCol w:w="1200"/>
        <w:gridCol w:w="1200"/>
      </w:tblGrid>
      <w:tr w:rsidR="00385741" w:rsidRPr="00907EE3" w14:paraId="279F5EF1" w14:textId="77777777" w:rsidTr="00B00ABC">
        <w:tc>
          <w:tcPr>
            <w:tcW w:w="3240" w:type="dxa"/>
            <w:gridSpan w:val="2"/>
            <w:shd w:val="pct10" w:color="auto" w:fill="auto"/>
          </w:tcPr>
          <w:p w14:paraId="03314236" w14:textId="77777777" w:rsidR="00385741" w:rsidRPr="00907EE3" w:rsidRDefault="00385741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r w:rsidRPr="00907EE3">
              <w:rPr>
                <w:rFonts w:ascii="Segoe UI" w:hAnsi="Segoe UI" w:cs="Segoe UI"/>
                <w:sz w:val="19"/>
              </w:rPr>
              <w:t>Name / Vorname Lernende/r</w:t>
            </w:r>
          </w:p>
        </w:tc>
        <w:sdt>
          <w:sdtPr>
            <w:rPr>
              <w:rFonts w:ascii="Segoe UI" w:hAnsi="Segoe UI" w:cs="Segoe UI"/>
              <w:sz w:val="19"/>
            </w:rPr>
            <w:id w:val="668522480"/>
            <w:placeholder>
              <w:docPart w:val="C2BD99FFE6AC4E19B6FEEF6220B4F8B1"/>
            </w:placeholder>
          </w:sdtPr>
          <w:sdtEndPr/>
          <w:sdtContent>
            <w:sdt>
              <w:sdtPr>
                <w:rPr>
                  <w:rFonts w:ascii="Segoe UI" w:hAnsi="Segoe UI" w:cs="Segoe UI"/>
                  <w:sz w:val="19"/>
                </w:rPr>
                <w:id w:val="463865619"/>
                <w:placeholder>
                  <w:docPart w:val="424A67E233C5469B866C8BD0876A8896"/>
                </w:placeholder>
                <w:showingPlcHdr/>
              </w:sdtPr>
              <w:sdtEndPr/>
              <w:sdtContent>
                <w:tc>
                  <w:tcPr>
                    <w:tcW w:w="7320" w:type="dxa"/>
                    <w:gridSpan w:val="6"/>
                  </w:tcPr>
                  <w:p w14:paraId="13C5D595" w14:textId="77777777" w:rsidR="00385741" w:rsidRPr="00907EE3" w:rsidRDefault="00385741" w:rsidP="00B00ABC">
                    <w:pPr>
                      <w:tabs>
                        <w:tab w:val="left" w:pos="3261"/>
                        <w:tab w:val="left" w:pos="9639"/>
                      </w:tabs>
                      <w:spacing w:before="120" w:after="120"/>
                      <w:rPr>
                        <w:rFonts w:ascii="Segoe UI" w:hAnsi="Segoe UI" w:cs="Segoe UI"/>
                        <w:sz w:val="19"/>
                      </w:rPr>
                    </w:pPr>
                    <w:r w:rsidRPr="00907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Name, Vorname</w:t>
                    </w:r>
                  </w:p>
                </w:tc>
              </w:sdtContent>
            </w:sdt>
          </w:sdtContent>
        </w:sdt>
      </w:tr>
      <w:tr w:rsidR="00385741" w:rsidRPr="00907EE3" w14:paraId="22E6B9E4" w14:textId="77777777" w:rsidTr="00B00ABC">
        <w:tc>
          <w:tcPr>
            <w:tcW w:w="3240" w:type="dxa"/>
            <w:gridSpan w:val="2"/>
            <w:shd w:val="pct10" w:color="auto" w:fill="auto"/>
          </w:tcPr>
          <w:p w14:paraId="280A1BAB" w14:textId="77777777" w:rsidR="00385741" w:rsidRPr="00907EE3" w:rsidRDefault="00385741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r w:rsidRPr="00907EE3">
              <w:rPr>
                <w:rFonts w:ascii="Segoe UI" w:hAnsi="Segoe UI" w:cs="Segoe UI"/>
                <w:sz w:val="19"/>
              </w:rPr>
              <w:t>Adresse (Strasse/Ort)</w:t>
            </w:r>
          </w:p>
          <w:p w14:paraId="26D439FA" w14:textId="77777777" w:rsidR="00385741" w:rsidRPr="00907EE3" w:rsidRDefault="00385741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</w:p>
        </w:tc>
        <w:sdt>
          <w:sdtPr>
            <w:rPr>
              <w:rFonts w:ascii="Segoe UI" w:hAnsi="Segoe UI" w:cs="Segoe UI"/>
              <w:sz w:val="19"/>
              <w:szCs w:val="19"/>
            </w:rPr>
            <w:id w:val="-1668169119"/>
            <w:placeholder>
              <w:docPart w:val="39388A4D45F54D6EA7A9438584901C90"/>
            </w:placeholder>
            <w:showingPlcHdr/>
          </w:sdtPr>
          <w:sdtEndPr/>
          <w:sdtContent>
            <w:tc>
              <w:tcPr>
                <w:tcW w:w="7320" w:type="dxa"/>
                <w:gridSpan w:val="6"/>
                <w:vAlign w:val="center"/>
              </w:tcPr>
              <w:p w14:paraId="36C0F0E8" w14:textId="77777777" w:rsidR="00385741" w:rsidRPr="00907EE3" w:rsidRDefault="00385741" w:rsidP="00B00ABC">
                <w:pPr>
                  <w:pStyle w:val="Fuzeile"/>
                  <w:tabs>
                    <w:tab w:val="left" w:pos="3261"/>
                    <w:tab w:val="left" w:pos="9639"/>
                  </w:tabs>
                  <w:spacing w:before="120" w:after="120"/>
                  <w:rPr>
                    <w:rFonts w:ascii="Segoe UI" w:hAnsi="Segoe UI" w:cs="Segoe UI"/>
                    <w:sz w:val="19"/>
                    <w:szCs w:val="19"/>
                  </w:rPr>
                </w:pPr>
                <w:r w:rsidRPr="00907EE3">
                  <w:rPr>
                    <w:rStyle w:val="Platzhaltertext"/>
                    <w:rFonts w:ascii="Segoe UI" w:hAnsi="Segoe UI" w:cs="Segoe UI"/>
                    <w:sz w:val="19"/>
                    <w:szCs w:val="19"/>
                  </w:rPr>
                  <w:t>Adresse (Strasse/Ort).</w:t>
                </w:r>
              </w:p>
            </w:tc>
          </w:sdtContent>
        </w:sdt>
      </w:tr>
      <w:tr w:rsidR="00385741" w:rsidRPr="00907EE3" w14:paraId="32C7E376" w14:textId="77777777" w:rsidTr="00B00ABC">
        <w:tc>
          <w:tcPr>
            <w:tcW w:w="3240" w:type="dxa"/>
            <w:gridSpan w:val="2"/>
            <w:shd w:val="pct10" w:color="auto" w:fill="auto"/>
          </w:tcPr>
          <w:p w14:paraId="08762FDB" w14:textId="77777777" w:rsidR="00385741" w:rsidRPr="00907EE3" w:rsidRDefault="00385741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  <w:lang w:val="de-DE"/>
              </w:rPr>
            </w:pPr>
            <w:r w:rsidRPr="00907EE3">
              <w:rPr>
                <w:rFonts w:ascii="Segoe UI" w:hAnsi="Segoe UI" w:cs="Segoe UI"/>
                <w:sz w:val="19"/>
                <w:lang w:val="it-IT"/>
              </w:rPr>
              <w:t xml:space="preserve">Telefon-Nr. </w:t>
            </w:r>
          </w:p>
        </w:tc>
        <w:sdt>
          <w:sdtPr>
            <w:rPr>
              <w:rFonts w:ascii="Segoe UI" w:hAnsi="Segoe UI" w:cs="Segoe UI"/>
              <w:sz w:val="19"/>
              <w:lang w:val="de-DE"/>
            </w:rPr>
            <w:id w:val="-922490994"/>
            <w:placeholder>
              <w:docPart w:val="558745C0CC5145F9A1365734D1D3AF04"/>
            </w:placeholder>
            <w:showingPlcHdr/>
          </w:sdtPr>
          <w:sdtEndPr/>
          <w:sdtContent>
            <w:tc>
              <w:tcPr>
                <w:tcW w:w="7320" w:type="dxa"/>
                <w:gridSpan w:val="6"/>
              </w:tcPr>
              <w:p w14:paraId="391697BC" w14:textId="77777777" w:rsidR="00385741" w:rsidRPr="00907EE3" w:rsidRDefault="00385741" w:rsidP="00B00ABC">
                <w:pPr>
                  <w:tabs>
                    <w:tab w:val="left" w:pos="3261"/>
                    <w:tab w:val="left" w:pos="9639"/>
                  </w:tabs>
                  <w:spacing w:before="120" w:after="120"/>
                  <w:rPr>
                    <w:rFonts w:ascii="Segoe UI" w:hAnsi="Segoe UI" w:cs="Segoe UI"/>
                    <w:sz w:val="19"/>
                    <w:lang w:val="de-DE"/>
                  </w:rPr>
                </w:pPr>
                <w:r w:rsidRPr="00907EE3">
                  <w:rPr>
                    <w:rStyle w:val="Platzhaltertext"/>
                    <w:rFonts w:ascii="Segoe UI" w:hAnsi="Segoe UI" w:cs="Segoe UI"/>
                    <w:sz w:val="19"/>
                    <w:szCs w:val="19"/>
                  </w:rPr>
                  <w:t>Telefon-Nr.</w:t>
                </w:r>
              </w:p>
            </w:tc>
          </w:sdtContent>
        </w:sdt>
      </w:tr>
      <w:tr w:rsidR="00385741" w:rsidRPr="00907EE3" w14:paraId="791FB72A" w14:textId="77777777" w:rsidTr="00B00ABC">
        <w:tc>
          <w:tcPr>
            <w:tcW w:w="3240" w:type="dxa"/>
            <w:gridSpan w:val="2"/>
            <w:shd w:val="pct10" w:color="auto" w:fill="auto"/>
          </w:tcPr>
          <w:p w14:paraId="396DE961" w14:textId="77777777" w:rsidR="00385741" w:rsidRPr="00907EE3" w:rsidRDefault="00385741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r w:rsidRPr="00907EE3">
              <w:rPr>
                <w:rFonts w:ascii="Segoe UI" w:hAnsi="Segoe UI" w:cs="Segoe UI"/>
                <w:bCs/>
                <w:sz w:val="19"/>
              </w:rPr>
              <w:t>Ausbildung</w:t>
            </w:r>
            <w:r>
              <w:rPr>
                <w:rFonts w:ascii="Segoe UI" w:hAnsi="Segoe UI" w:cs="Segoe UI"/>
                <w:bCs/>
                <w:sz w:val="19"/>
              </w:rPr>
              <w:t xml:space="preserve"> / Schwerpunkt</w:t>
            </w:r>
          </w:p>
        </w:tc>
        <w:tc>
          <w:tcPr>
            <w:tcW w:w="3720" w:type="dxa"/>
            <w:gridSpan w:val="3"/>
            <w:tcBorders>
              <w:right w:val="single" w:sz="4" w:space="0" w:color="auto"/>
            </w:tcBorders>
          </w:tcPr>
          <w:p w14:paraId="489EFAF7" w14:textId="77777777" w:rsidR="00385741" w:rsidRPr="00907EE3" w:rsidRDefault="008F54B9" w:rsidP="00B00ABC">
            <w:pPr>
              <w:tabs>
                <w:tab w:val="left" w:pos="290"/>
                <w:tab w:val="left" w:pos="3261"/>
                <w:tab w:val="left" w:pos="9639"/>
              </w:tabs>
              <w:rPr>
                <w:rFonts w:ascii="Segoe UI" w:hAnsi="Segoe UI" w:cs="Segoe UI"/>
                <w:bCs/>
                <w:sz w:val="19"/>
              </w:rPr>
            </w:pPr>
            <w:sdt>
              <w:sdtPr>
                <w:rPr>
                  <w:rFonts w:ascii="Segoe UI" w:hAnsi="Segoe UI" w:cs="Segoe UI"/>
                  <w:bCs/>
                  <w:sz w:val="19"/>
                </w:rPr>
                <w:id w:val="314463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263E">
                  <w:rPr>
                    <w:rFonts w:ascii="MS Gothic" w:eastAsia="MS Gothic" w:hAnsi="MS Gothic" w:cs="Segoe UI" w:hint="eastAsia"/>
                    <w:bCs/>
                    <w:sz w:val="19"/>
                  </w:rPr>
                  <w:t>☐</w:t>
                </w:r>
              </w:sdtContent>
            </w:sdt>
            <w:r w:rsidR="00385741" w:rsidRPr="00907EE3">
              <w:rPr>
                <w:rFonts w:ascii="Segoe UI" w:hAnsi="Segoe UI" w:cs="Segoe UI"/>
                <w:bCs/>
                <w:sz w:val="19"/>
              </w:rPr>
              <w:t xml:space="preserve"> Reguläre Ausbildung</w:t>
            </w:r>
          </w:p>
          <w:p w14:paraId="160EAF93" w14:textId="77777777" w:rsidR="00385741" w:rsidRPr="00907EE3" w:rsidRDefault="008F54B9" w:rsidP="00B00ABC">
            <w:pPr>
              <w:tabs>
                <w:tab w:val="left" w:pos="290"/>
                <w:tab w:val="left" w:pos="3261"/>
                <w:tab w:val="left" w:pos="9639"/>
              </w:tabs>
              <w:rPr>
                <w:rFonts w:ascii="Segoe UI" w:hAnsi="Segoe UI" w:cs="Segoe UI"/>
                <w:bCs/>
                <w:sz w:val="19"/>
              </w:rPr>
            </w:pPr>
            <w:sdt>
              <w:sdtPr>
                <w:rPr>
                  <w:rFonts w:ascii="Segoe UI" w:hAnsi="Segoe UI" w:cs="Segoe UI"/>
                  <w:bCs/>
                  <w:sz w:val="19"/>
                </w:rPr>
                <w:id w:val="270291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741" w:rsidRPr="00907EE3">
                  <w:rPr>
                    <w:rFonts w:ascii="Segoe UI Symbol" w:eastAsia="MS Gothic" w:hAnsi="Segoe UI Symbol" w:cs="Segoe UI Symbol"/>
                    <w:bCs/>
                    <w:sz w:val="19"/>
                  </w:rPr>
                  <w:t>☐</w:t>
                </w:r>
              </w:sdtContent>
            </w:sdt>
            <w:r w:rsidR="00385741" w:rsidRPr="00907EE3">
              <w:rPr>
                <w:rFonts w:ascii="Segoe UI" w:hAnsi="Segoe UI" w:cs="Segoe UI"/>
                <w:bCs/>
                <w:sz w:val="19"/>
              </w:rPr>
              <w:t xml:space="preserve"> Ausbildung gemäss Art. 32 BBV</w:t>
            </w:r>
          </w:p>
          <w:p w14:paraId="4C7245B6" w14:textId="77777777" w:rsidR="00385741" w:rsidRPr="00907EE3" w:rsidRDefault="008F54B9" w:rsidP="00B00ABC">
            <w:pPr>
              <w:tabs>
                <w:tab w:val="left" w:pos="290"/>
                <w:tab w:val="left" w:pos="3261"/>
                <w:tab w:val="left" w:pos="9639"/>
              </w:tabs>
              <w:rPr>
                <w:rFonts w:ascii="Segoe UI" w:hAnsi="Segoe UI" w:cs="Segoe UI"/>
                <w:bCs/>
                <w:sz w:val="19"/>
              </w:rPr>
            </w:pPr>
            <w:sdt>
              <w:sdtPr>
                <w:rPr>
                  <w:rFonts w:ascii="Segoe UI" w:hAnsi="Segoe UI" w:cs="Segoe UI"/>
                  <w:bCs/>
                  <w:sz w:val="19"/>
                </w:rPr>
                <w:id w:val="-280189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741" w:rsidRPr="00907EE3">
                  <w:rPr>
                    <w:rFonts w:ascii="Segoe UI Symbol" w:eastAsia="MS Gothic" w:hAnsi="Segoe UI Symbol" w:cs="Segoe UI Symbol"/>
                    <w:bCs/>
                    <w:sz w:val="19"/>
                  </w:rPr>
                  <w:t>☐</w:t>
                </w:r>
              </w:sdtContent>
            </w:sdt>
            <w:r w:rsidR="00385741" w:rsidRPr="00907EE3">
              <w:rPr>
                <w:rFonts w:ascii="Segoe UI" w:hAnsi="Segoe UI" w:cs="Segoe UI"/>
                <w:bCs/>
                <w:sz w:val="19"/>
              </w:rPr>
              <w:t xml:space="preserve"> Repetentin / Repetent</w:t>
            </w:r>
          </w:p>
        </w:tc>
        <w:tc>
          <w:tcPr>
            <w:tcW w:w="36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6E93081" w14:textId="77777777" w:rsidR="00385741" w:rsidRPr="00907EE3" w:rsidRDefault="008F54B9" w:rsidP="00B00ABC">
            <w:pPr>
              <w:tabs>
                <w:tab w:val="left" w:pos="290"/>
                <w:tab w:val="left" w:pos="3261"/>
                <w:tab w:val="left" w:pos="9639"/>
              </w:tabs>
              <w:rPr>
                <w:rFonts w:ascii="Segoe UI" w:hAnsi="Segoe UI" w:cs="Segoe UI"/>
                <w:bCs/>
                <w:sz w:val="19"/>
              </w:rPr>
            </w:pPr>
            <w:sdt>
              <w:sdtPr>
                <w:rPr>
                  <w:rFonts w:ascii="Segoe UI" w:hAnsi="Segoe UI" w:cs="Segoe UI"/>
                  <w:bCs/>
                  <w:sz w:val="19"/>
                </w:rPr>
                <w:id w:val="2000311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741" w:rsidRPr="00907EE3">
                  <w:rPr>
                    <w:rFonts w:ascii="Segoe UI Symbol" w:eastAsia="MS Gothic" w:hAnsi="Segoe UI Symbol" w:cs="Segoe UI Symbol"/>
                    <w:bCs/>
                    <w:sz w:val="19"/>
                  </w:rPr>
                  <w:t>☐</w:t>
                </w:r>
              </w:sdtContent>
            </w:sdt>
            <w:r w:rsidR="00385741" w:rsidRPr="00907EE3">
              <w:rPr>
                <w:rFonts w:ascii="Segoe UI" w:hAnsi="Segoe UI" w:cs="Segoe UI"/>
                <w:bCs/>
                <w:sz w:val="19"/>
              </w:rPr>
              <w:t xml:space="preserve"> Detailhandelsassistentin / -assistent</w:t>
            </w:r>
          </w:p>
          <w:p w14:paraId="4AF6B974" w14:textId="77777777" w:rsidR="00385741" w:rsidRPr="00907EE3" w:rsidRDefault="008F54B9" w:rsidP="00B00ABC">
            <w:pPr>
              <w:tabs>
                <w:tab w:val="left" w:pos="290"/>
                <w:tab w:val="left" w:pos="3261"/>
                <w:tab w:val="left" w:pos="9639"/>
              </w:tabs>
              <w:rPr>
                <w:rFonts w:ascii="Segoe UI" w:hAnsi="Segoe UI" w:cs="Segoe UI"/>
                <w:bCs/>
                <w:sz w:val="19"/>
              </w:rPr>
            </w:pPr>
            <w:sdt>
              <w:sdtPr>
                <w:rPr>
                  <w:rFonts w:ascii="Segoe UI" w:hAnsi="Segoe UI" w:cs="Segoe UI"/>
                  <w:bCs/>
                  <w:sz w:val="19"/>
                </w:rPr>
                <w:id w:val="63149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741" w:rsidRPr="00907EE3">
                  <w:rPr>
                    <w:rFonts w:ascii="Segoe UI Symbol" w:eastAsia="MS Gothic" w:hAnsi="Segoe UI Symbol" w:cs="Segoe UI Symbol"/>
                    <w:bCs/>
                    <w:sz w:val="19"/>
                  </w:rPr>
                  <w:t>☐</w:t>
                </w:r>
              </w:sdtContent>
            </w:sdt>
            <w:r w:rsidR="00385741" w:rsidRPr="00907EE3">
              <w:rPr>
                <w:rFonts w:ascii="Segoe UI" w:hAnsi="Segoe UI" w:cs="Segoe UI"/>
                <w:bCs/>
                <w:sz w:val="19"/>
              </w:rPr>
              <w:t xml:space="preserve"> Detailhandelsfachfrau / -fachmann</w:t>
            </w:r>
          </w:p>
          <w:p w14:paraId="763562E4" w14:textId="77777777" w:rsidR="00385741" w:rsidRPr="00907EE3" w:rsidRDefault="008F54B9" w:rsidP="00B00ABC">
            <w:pPr>
              <w:tabs>
                <w:tab w:val="left" w:pos="290"/>
                <w:tab w:val="left" w:pos="650"/>
                <w:tab w:val="left" w:pos="3261"/>
                <w:tab w:val="left" w:pos="9639"/>
              </w:tabs>
              <w:rPr>
                <w:rFonts w:ascii="Segoe UI" w:hAnsi="Segoe UI" w:cs="Segoe UI"/>
                <w:bCs/>
                <w:sz w:val="19"/>
              </w:rPr>
            </w:pPr>
            <w:sdt>
              <w:sdtPr>
                <w:rPr>
                  <w:rFonts w:ascii="Segoe UI" w:hAnsi="Segoe UI" w:cs="Segoe UI"/>
                  <w:bCs/>
                  <w:sz w:val="19"/>
                </w:rPr>
                <w:id w:val="-578909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741" w:rsidRPr="00907EE3">
                  <w:rPr>
                    <w:rFonts w:ascii="Segoe UI Symbol" w:eastAsia="MS Gothic" w:hAnsi="Segoe UI Symbol" w:cs="Segoe UI Symbol"/>
                    <w:bCs/>
                    <w:sz w:val="19"/>
                  </w:rPr>
                  <w:t>☐</w:t>
                </w:r>
              </w:sdtContent>
            </w:sdt>
            <w:r w:rsidR="00D0269F">
              <w:rPr>
                <w:rFonts w:ascii="Segoe UI" w:hAnsi="Segoe UI" w:cs="Segoe UI"/>
                <w:bCs/>
                <w:sz w:val="19"/>
              </w:rPr>
              <w:t xml:space="preserve"> Gestalten von Einkaufserlebnissen</w:t>
            </w:r>
            <w:r w:rsidR="00D0269F">
              <w:rPr>
                <w:rFonts w:ascii="Segoe UI" w:hAnsi="Segoe UI" w:cs="Segoe UI"/>
                <w:bCs/>
                <w:sz w:val="19"/>
              </w:rPr>
              <w:br/>
            </w:r>
            <w:sdt>
              <w:sdtPr>
                <w:rPr>
                  <w:rFonts w:ascii="Segoe UI" w:hAnsi="Segoe UI" w:cs="Segoe UI"/>
                  <w:bCs/>
                  <w:sz w:val="19"/>
                </w:rPr>
                <w:id w:val="-941836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5741" w:rsidRPr="00907EE3">
                  <w:rPr>
                    <w:rFonts w:ascii="Segoe UI Symbol" w:eastAsia="MS Gothic" w:hAnsi="Segoe UI Symbol" w:cs="Segoe UI Symbol"/>
                    <w:bCs/>
                    <w:sz w:val="19"/>
                  </w:rPr>
                  <w:t>☐</w:t>
                </w:r>
              </w:sdtContent>
            </w:sdt>
            <w:r w:rsidR="00D0269F">
              <w:rPr>
                <w:rFonts w:ascii="Segoe UI" w:hAnsi="Segoe UI" w:cs="Segoe UI"/>
                <w:bCs/>
                <w:sz w:val="19"/>
              </w:rPr>
              <w:t xml:space="preserve"> Online-Shops</w:t>
            </w:r>
          </w:p>
        </w:tc>
      </w:tr>
      <w:tr w:rsidR="00385741" w:rsidRPr="00907EE3" w14:paraId="068EE2AA" w14:textId="77777777" w:rsidTr="00B00ABC">
        <w:trPr>
          <w:cantSplit/>
          <w:trHeight w:val="270"/>
        </w:trPr>
        <w:tc>
          <w:tcPr>
            <w:tcW w:w="3240" w:type="dxa"/>
            <w:gridSpan w:val="2"/>
            <w:shd w:val="pct10" w:color="auto" w:fill="auto"/>
            <w:vAlign w:val="center"/>
          </w:tcPr>
          <w:p w14:paraId="50C2CDA7" w14:textId="77777777" w:rsidR="00385741" w:rsidRPr="00907EE3" w:rsidRDefault="00385741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r w:rsidRPr="00907EE3">
              <w:rPr>
                <w:rFonts w:ascii="Segoe UI" w:hAnsi="Segoe UI" w:cs="Segoe UI"/>
                <w:sz w:val="19"/>
              </w:rPr>
              <w:t xml:space="preserve">Branchenbezeichnung gemäss </w:t>
            </w:r>
          </w:p>
          <w:p w14:paraId="5C586233" w14:textId="77777777" w:rsidR="00385741" w:rsidRPr="00907EE3" w:rsidRDefault="00385741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r w:rsidRPr="00907EE3">
              <w:rPr>
                <w:rFonts w:ascii="Segoe UI" w:hAnsi="Segoe UI" w:cs="Segoe UI"/>
                <w:sz w:val="19"/>
              </w:rPr>
              <w:t>Lehrvertrag</w:t>
            </w:r>
          </w:p>
        </w:tc>
        <w:tc>
          <w:tcPr>
            <w:tcW w:w="7320" w:type="dxa"/>
            <w:gridSpan w:val="6"/>
            <w:tcBorders>
              <w:bottom w:val="single" w:sz="4" w:space="0" w:color="auto"/>
            </w:tcBorders>
          </w:tcPr>
          <w:p w14:paraId="45BC12E6" w14:textId="77777777" w:rsidR="00385741" w:rsidRPr="00907EE3" w:rsidRDefault="008F54B9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sdt>
              <w:sdtPr>
                <w:rPr>
                  <w:rFonts w:ascii="Segoe UI" w:hAnsi="Segoe UI" w:cs="Segoe UI"/>
                  <w:sz w:val="19"/>
                </w:rPr>
                <w:id w:val="1331796419"/>
                <w:placeholder>
                  <w:docPart w:val="5272EB2DD86C42B4A9FB238B6DC0DDD0"/>
                </w:placeholder>
                <w:showingPlcHdr/>
              </w:sdtPr>
              <w:sdtEndPr/>
              <w:sdtContent>
                <w:r w:rsidR="00C43D3A" w:rsidRPr="000E18AC">
                  <w:rPr>
                    <w:rStyle w:val="Platzhaltertext"/>
                    <w:rFonts w:cs="Arial"/>
                    <w:sz w:val="20"/>
                    <w:szCs w:val="20"/>
                  </w:rPr>
                  <w:t>Branche:</w:t>
                </w:r>
              </w:sdtContent>
            </w:sdt>
          </w:p>
          <w:p w14:paraId="5B2DC942" w14:textId="77777777" w:rsidR="00385741" w:rsidRPr="00907EE3" w:rsidRDefault="008F54B9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sdt>
              <w:sdtPr>
                <w:rPr>
                  <w:rFonts w:ascii="Segoe UI" w:hAnsi="Segoe UI" w:cs="Segoe UI"/>
                  <w:sz w:val="19"/>
                </w:rPr>
                <w:id w:val="1706206485"/>
                <w:placeholder>
                  <w:docPart w:val="EF02CC79BF5947DD8A3AC4B663D1F205"/>
                </w:placeholder>
                <w:showingPlcHdr/>
              </w:sdtPr>
              <w:sdtEndPr/>
              <w:sdtContent>
                <w:r w:rsidR="00385741" w:rsidRPr="00907EE3">
                  <w:rPr>
                    <w:rStyle w:val="Platzhaltertext"/>
                    <w:rFonts w:ascii="Segoe UI" w:hAnsi="Segoe UI" w:cs="Segoe UI"/>
                    <w:sz w:val="20"/>
                    <w:szCs w:val="20"/>
                  </w:rPr>
                  <w:t>Untergruppe (falls vorhanden):</w:t>
                </w:r>
              </w:sdtContent>
            </w:sdt>
          </w:p>
        </w:tc>
      </w:tr>
      <w:tr w:rsidR="00385741" w:rsidRPr="00907EE3" w14:paraId="571E77DB" w14:textId="77777777" w:rsidTr="00B00ABC">
        <w:tc>
          <w:tcPr>
            <w:tcW w:w="3240" w:type="dxa"/>
            <w:gridSpan w:val="2"/>
            <w:shd w:val="pct10" w:color="auto" w:fill="auto"/>
          </w:tcPr>
          <w:p w14:paraId="329A46A3" w14:textId="77777777" w:rsidR="00385741" w:rsidRPr="00907EE3" w:rsidRDefault="00385741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r>
              <w:rPr>
                <w:rFonts w:ascii="Segoe UI" w:hAnsi="Segoe UI" w:cs="Segoe UI"/>
                <w:sz w:val="19"/>
              </w:rPr>
              <w:t>Name Lehr- oder Prüfungsbetrieb</w:t>
            </w:r>
          </w:p>
        </w:tc>
        <w:sdt>
          <w:sdtPr>
            <w:rPr>
              <w:rFonts w:ascii="Segoe UI" w:hAnsi="Segoe UI" w:cs="Segoe UI"/>
              <w:sz w:val="19"/>
            </w:rPr>
            <w:id w:val="1257557870"/>
            <w:placeholder>
              <w:docPart w:val="078272B39A3443C0B62688ED9B772067"/>
            </w:placeholder>
          </w:sdtPr>
          <w:sdtEndPr/>
          <w:sdtContent>
            <w:tc>
              <w:tcPr>
                <w:tcW w:w="7320" w:type="dxa"/>
                <w:gridSpan w:val="6"/>
              </w:tcPr>
              <w:p w14:paraId="63949B80" w14:textId="77777777" w:rsidR="00385741" w:rsidRPr="00907EE3" w:rsidRDefault="00385741" w:rsidP="00B00ABC">
                <w:pPr>
                  <w:tabs>
                    <w:tab w:val="left" w:pos="3261"/>
                    <w:tab w:val="left" w:pos="9639"/>
                  </w:tabs>
                  <w:spacing w:before="120"/>
                  <w:rPr>
                    <w:rFonts w:ascii="Segoe UI" w:hAnsi="Segoe UI" w:cs="Segoe UI"/>
                    <w:color w:val="808080"/>
                  </w:rPr>
                </w:pPr>
                <w:r w:rsidRPr="00174D85">
                  <w:rPr>
                    <w:rFonts w:ascii="Segoe UI" w:hAnsi="Segoe UI" w:cs="Segoe UI"/>
                    <w:color w:val="7F7F7F" w:themeColor="text1" w:themeTint="80"/>
                    <w:sz w:val="19"/>
                  </w:rPr>
                  <w:t>Lehr- oder Prüfungsbetrieb</w:t>
                </w:r>
              </w:p>
            </w:tc>
          </w:sdtContent>
        </w:sdt>
      </w:tr>
      <w:tr w:rsidR="00385741" w:rsidRPr="00907EE3" w14:paraId="6615E04C" w14:textId="77777777" w:rsidTr="00B00ABC">
        <w:tc>
          <w:tcPr>
            <w:tcW w:w="3240" w:type="dxa"/>
            <w:gridSpan w:val="2"/>
            <w:shd w:val="pct10" w:color="auto" w:fill="auto"/>
          </w:tcPr>
          <w:p w14:paraId="46E8FE26" w14:textId="77777777" w:rsidR="00385741" w:rsidRPr="00907EE3" w:rsidRDefault="00385741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r w:rsidRPr="00907EE3">
              <w:rPr>
                <w:rFonts w:ascii="Segoe UI" w:hAnsi="Segoe UI" w:cs="Segoe UI"/>
                <w:sz w:val="19"/>
              </w:rPr>
              <w:t>Adresse Prüfungsort (Strasse/Ort)</w:t>
            </w:r>
          </w:p>
        </w:tc>
        <w:sdt>
          <w:sdtPr>
            <w:rPr>
              <w:rFonts w:ascii="Segoe UI" w:hAnsi="Segoe UI" w:cs="Segoe UI"/>
              <w:sz w:val="19"/>
            </w:rPr>
            <w:id w:val="2001692465"/>
            <w:placeholder>
              <w:docPart w:val="A0318A74C95E4503BA2F40064FB0F57C"/>
            </w:placeholder>
            <w:showingPlcHdr/>
          </w:sdtPr>
          <w:sdtEndPr/>
          <w:sdtContent>
            <w:tc>
              <w:tcPr>
                <w:tcW w:w="7320" w:type="dxa"/>
                <w:gridSpan w:val="6"/>
              </w:tcPr>
              <w:p w14:paraId="736ADFBA" w14:textId="77777777" w:rsidR="00385741" w:rsidRPr="00907EE3" w:rsidRDefault="00385741" w:rsidP="00B00ABC">
                <w:pPr>
                  <w:tabs>
                    <w:tab w:val="left" w:pos="3261"/>
                    <w:tab w:val="left" w:pos="9639"/>
                  </w:tabs>
                  <w:spacing w:before="120" w:after="120"/>
                  <w:rPr>
                    <w:rFonts w:ascii="Segoe UI" w:hAnsi="Segoe UI" w:cs="Segoe UI"/>
                    <w:sz w:val="19"/>
                  </w:rPr>
                </w:pPr>
                <w:r w:rsidRPr="00907EE3">
                  <w:rPr>
                    <w:rStyle w:val="Platzhaltertext"/>
                    <w:rFonts w:ascii="Segoe UI" w:hAnsi="Segoe UI" w:cs="Segoe UI"/>
                    <w:sz w:val="19"/>
                    <w:szCs w:val="19"/>
                  </w:rPr>
                  <w:t>Adresse Prüfungsort (Strasse / Ort)</w:t>
                </w:r>
              </w:p>
            </w:tc>
          </w:sdtContent>
        </w:sdt>
      </w:tr>
      <w:tr w:rsidR="00385741" w:rsidRPr="00907EE3" w14:paraId="0EADD6B6" w14:textId="77777777" w:rsidTr="00B00ABC">
        <w:trPr>
          <w:trHeight w:val="545"/>
        </w:trPr>
        <w:tc>
          <w:tcPr>
            <w:tcW w:w="3240" w:type="dxa"/>
            <w:gridSpan w:val="2"/>
            <w:shd w:val="pct10" w:color="auto" w:fill="auto"/>
            <w:vAlign w:val="center"/>
          </w:tcPr>
          <w:p w14:paraId="704ABC04" w14:textId="77777777" w:rsidR="00385741" w:rsidRPr="00907EE3" w:rsidRDefault="00385741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r w:rsidRPr="00907EE3">
              <w:rPr>
                <w:rFonts w:ascii="Segoe UI" w:hAnsi="Segoe UI" w:cs="Segoe UI"/>
                <w:sz w:val="19"/>
              </w:rPr>
              <w:t>Name Berufsbildner</w:t>
            </w:r>
            <w:r>
              <w:rPr>
                <w:rFonts w:ascii="Segoe UI" w:hAnsi="Segoe UI" w:cs="Segoe UI"/>
                <w:sz w:val="19"/>
              </w:rPr>
              <w:t>/in</w:t>
            </w:r>
          </w:p>
        </w:tc>
        <w:sdt>
          <w:sdtPr>
            <w:rPr>
              <w:rFonts w:ascii="Segoe UI" w:hAnsi="Segoe UI" w:cs="Segoe UI"/>
              <w:sz w:val="19"/>
            </w:rPr>
            <w:id w:val="-1623680881"/>
            <w:placeholder>
              <w:docPart w:val="780AF5B2302D4CE7B39F955C27897163"/>
            </w:placeholder>
            <w:showingPlcHdr/>
          </w:sdtPr>
          <w:sdtEndPr/>
          <w:sdtContent>
            <w:tc>
              <w:tcPr>
                <w:tcW w:w="7320" w:type="dxa"/>
                <w:gridSpan w:val="6"/>
              </w:tcPr>
              <w:p w14:paraId="7E1BE1AE" w14:textId="77777777" w:rsidR="00385741" w:rsidRPr="00907EE3" w:rsidRDefault="00385741" w:rsidP="00B00ABC">
                <w:pPr>
                  <w:tabs>
                    <w:tab w:val="left" w:pos="3261"/>
                    <w:tab w:val="left" w:pos="9639"/>
                  </w:tabs>
                  <w:spacing w:before="120" w:after="120"/>
                  <w:ind w:left="-353" w:firstLine="353"/>
                  <w:rPr>
                    <w:rFonts w:ascii="Segoe UI" w:hAnsi="Segoe UI" w:cs="Segoe UI"/>
                    <w:sz w:val="19"/>
                  </w:rPr>
                </w:pPr>
                <w:r w:rsidRPr="00907EE3">
                  <w:rPr>
                    <w:rStyle w:val="Platzhaltertext"/>
                    <w:rFonts w:ascii="Segoe UI" w:hAnsi="Segoe UI" w:cs="Segoe UI"/>
                    <w:sz w:val="19"/>
                    <w:szCs w:val="19"/>
                  </w:rPr>
                  <w:t>Name des Berufsbildner</w:t>
                </w:r>
              </w:p>
            </w:tc>
          </w:sdtContent>
        </w:sdt>
      </w:tr>
      <w:tr w:rsidR="00385741" w:rsidRPr="00907EE3" w14:paraId="2D13D898" w14:textId="77777777" w:rsidTr="00B00ABC">
        <w:trPr>
          <w:trHeight w:val="545"/>
        </w:trPr>
        <w:tc>
          <w:tcPr>
            <w:tcW w:w="3240" w:type="dxa"/>
            <w:gridSpan w:val="2"/>
            <w:shd w:val="pct10" w:color="auto" w:fill="auto"/>
            <w:vAlign w:val="center"/>
          </w:tcPr>
          <w:p w14:paraId="3E12B964" w14:textId="77777777" w:rsidR="00385741" w:rsidRPr="00907EE3" w:rsidRDefault="00385741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r w:rsidRPr="00907EE3">
              <w:rPr>
                <w:rFonts w:ascii="Segoe UI" w:hAnsi="Segoe UI" w:cs="Segoe UI"/>
                <w:sz w:val="19"/>
              </w:rPr>
              <w:t>Telefon-Nr.</w:t>
            </w:r>
            <w:r>
              <w:rPr>
                <w:rFonts w:ascii="Segoe UI" w:hAnsi="Segoe UI" w:cs="Segoe UI"/>
                <w:sz w:val="19"/>
              </w:rPr>
              <w:t xml:space="preserve"> Betrieb</w:t>
            </w:r>
          </w:p>
        </w:tc>
        <w:sdt>
          <w:sdtPr>
            <w:rPr>
              <w:rFonts w:ascii="Segoe UI" w:hAnsi="Segoe UI" w:cs="Segoe UI"/>
              <w:sz w:val="19"/>
            </w:rPr>
            <w:id w:val="-1158765829"/>
            <w:placeholder>
              <w:docPart w:val="49D3A0CB8ABC46CCABA55ECC73866B97"/>
            </w:placeholder>
            <w:showingPlcHdr/>
          </w:sdtPr>
          <w:sdtEndPr/>
          <w:sdtContent>
            <w:tc>
              <w:tcPr>
                <w:tcW w:w="7320" w:type="dxa"/>
                <w:gridSpan w:val="6"/>
              </w:tcPr>
              <w:p w14:paraId="6F5F10C9" w14:textId="77777777" w:rsidR="00385741" w:rsidRDefault="00385741" w:rsidP="00B00ABC">
                <w:pPr>
                  <w:tabs>
                    <w:tab w:val="left" w:pos="3261"/>
                    <w:tab w:val="left" w:pos="9639"/>
                  </w:tabs>
                  <w:spacing w:before="120" w:after="120"/>
                  <w:ind w:left="-353" w:firstLine="353"/>
                  <w:rPr>
                    <w:rFonts w:ascii="Segoe UI" w:hAnsi="Segoe UI" w:cs="Segoe UI"/>
                    <w:sz w:val="19"/>
                  </w:rPr>
                </w:pPr>
                <w:r w:rsidRPr="00907EE3">
                  <w:rPr>
                    <w:rStyle w:val="Platzhaltertext"/>
                    <w:rFonts w:ascii="Segoe UI" w:hAnsi="Segoe UI" w:cs="Segoe UI"/>
                    <w:sz w:val="19"/>
                    <w:szCs w:val="19"/>
                  </w:rPr>
                  <w:t>Telefon-Nr.</w:t>
                </w:r>
              </w:p>
            </w:tc>
          </w:sdtContent>
        </w:sdt>
      </w:tr>
      <w:tr w:rsidR="00385741" w:rsidRPr="00907EE3" w14:paraId="2CB03C5F" w14:textId="77777777" w:rsidTr="00B00ABC">
        <w:trPr>
          <w:trHeight w:val="545"/>
        </w:trPr>
        <w:tc>
          <w:tcPr>
            <w:tcW w:w="3240" w:type="dxa"/>
            <w:gridSpan w:val="2"/>
            <w:shd w:val="pct10" w:color="auto" w:fill="auto"/>
            <w:vAlign w:val="center"/>
          </w:tcPr>
          <w:p w14:paraId="6D691682" w14:textId="77777777" w:rsidR="00385741" w:rsidRPr="00907EE3" w:rsidRDefault="00385741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r w:rsidRPr="00907EE3">
              <w:rPr>
                <w:rFonts w:ascii="Segoe UI" w:hAnsi="Segoe UI" w:cs="Segoe UI"/>
                <w:sz w:val="19"/>
              </w:rPr>
              <w:t>E-Mail-Adresse</w:t>
            </w:r>
            <w:r>
              <w:rPr>
                <w:rFonts w:ascii="Segoe UI" w:hAnsi="Segoe UI" w:cs="Segoe UI"/>
                <w:sz w:val="19"/>
              </w:rPr>
              <w:t xml:space="preserve"> Betrieb</w:t>
            </w:r>
          </w:p>
        </w:tc>
        <w:sdt>
          <w:sdtPr>
            <w:rPr>
              <w:rFonts w:ascii="Segoe UI" w:hAnsi="Segoe UI" w:cs="Segoe UI"/>
              <w:sz w:val="19"/>
            </w:rPr>
            <w:id w:val="150420830"/>
            <w:placeholder>
              <w:docPart w:val="6ADC670A1A1241069D646C957DD496FD"/>
            </w:placeholder>
            <w:showingPlcHdr/>
          </w:sdtPr>
          <w:sdtEndPr/>
          <w:sdtContent>
            <w:tc>
              <w:tcPr>
                <w:tcW w:w="7320" w:type="dxa"/>
                <w:gridSpan w:val="6"/>
              </w:tcPr>
              <w:p w14:paraId="73916A84" w14:textId="77777777" w:rsidR="00385741" w:rsidRPr="00907EE3" w:rsidRDefault="00385741" w:rsidP="00B00ABC">
                <w:pPr>
                  <w:tabs>
                    <w:tab w:val="left" w:pos="3261"/>
                    <w:tab w:val="left" w:pos="9639"/>
                  </w:tabs>
                  <w:spacing w:before="120" w:after="120"/>
                  <w:ind w:left="-353" w:firstLine="353"/>
                  <w:rPr>
                    <w:rFonts w:ascii="Segoe UI" w:hAnsi="Segoe UI" w:cs="Segoe UI"/>
                    <w:sz w:val="19"/>
                  </w:rPr>
                </w:pPr>
                <w:r w:rsidRPr="00907EE3">
                  <w:rPr>
                    <w:rStyle w:val="Platzhaltertext"/>
                    <w:rFonts w:ascii="Segoe UI" w:hAnsi="Segoe UI" w:cs="Segoe UI"/>
                    <w:sz w:val="19"/>
                    <w:szCs w:val="19"/>
                  </w:rPr>
                  <w:t xml:space="preserve">E-Mail </w:t>
                </w:r>
              </w:p>
            </w:tc>
          </w:sdtContent>
        </w:sdt>
      </w:tr>
      <w:tr w:rsidR="00385741" w:rsidRPr="00907EE3" w14:paraId="6FF3EE6E" w14:textId="77777777" w:rsidTr="00B00ABC">
        <w:trPr>
          <w:cantSplit/>
          <w:trHeight w:val="265"/>
        </w:trPr>
        <w:tc>
          <w:tcPr>
            <w:tcW w:w="3240" w:type="dxa"/>
            <w:gridSpan w:val="2"/>
            <w:shd w:val="pct10" w:color="auto" w:fill="auto"/>
          </w:tcPr>
          <w:p w14:paraId="0008CA14" w14:textId="77777777" w:rsidR="00385741" w:rsidRPr="00907EE3" w:rsidRDefault="00385741" w:rsidP="00B00ABC">
            <w:pPr>
              <w:pStyle w:val="berschrift1"/>
              <w:rPr>
                <w:rFonts w:ascii="Segoe UI" w:hAnsi="Segoe UI" w:cs="Segoe UI"/>
                <w:bCs w:val="0"/>
              </w:rPr>
            </w:pPr>
            <w:r w:rsidRPr="00907EE3">
              <w:rPr>
                <w:rFonts w:ascii="Segoe UI" w:hAnsi="Segoe UI" w:cs="Segoe UI"/>
                <w:bCs w:val="0"/>
              </w:rPr>
              <w:t>Öffnungszeiten Lehrbetrieb</w:t>
            </w:r>
          </w:p>
        </w:tc>
        <w:tc>
          <w:tcPr>
            <w:tcW w:w="1200" w:type="dxa"/>
            <w:shd w:val="clear" w:color="auto" w:fill="F3F3F3"/>
          </w:tcPr>
          <w:p w14:paraId="6C3D1244" w14:textId="77777777" w:rsidR="00385741" w:rsidRPr="00907EE3" w:rsidRDefault="00385741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jc w:val="center"/>
              <w:rPr>
                <w:rFonts w:ascii="Segoe UI" w:hAnsi="Segoe UI" w:cs="Segoe UI"/>
                <w:sz w:val="19"/>
              </w:rPr>
            </w:pPr>
            <w:r w:rsidRPr="00907EE3">
              <w:rPr>
                <w:rFonts w:ascii="Segoe UI" w:hAnsi="Segoe UI" w:cs="Segoe UI"/>
                <w:sz w:val="19"/>
              </w:rPr>
              <w:t>Mo.</w:t>
            </w:r>
          </w:p>
        </w:tc>
        <w:tc>
          <w:tcPr>
            <w:tcW w:w="1320" w:type="dxa"/>
            <w:shd w:val="clear" w:color="auto" w:fill="F3F3F3"/>
          </w:tcPr>
          <w:p w14:paraId="7DF2B2F6" w14:textId="77777777" w:rsidR="00385741" w:rsidRPr="00907EE3" w:rsidRDefault="00385741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jc w:val="center"/>
              <w:rPr>
                <w:rFonts w:ascii="Segoe UI" w:hAnsi="Segoe UI" w:cs="Segoe UI"/>
                <w:sz w:val="19"/>
                <w:lang w:val="it-IT"/>
              </w:rPr>
            </w:pPr>
            <w:r w:rsidRPr="00907EE3">
              <w:rPr>
                <w:rFonts w:ascii="Segoe UI" w:hAnsi="Segoe UI" w:cs="Segoe UI"/>
                <w:sz w:val="19"/>
                <w:lang w:val="it-IT"/>
              </w:rPr>
              <w:t>Di.</w:t>
            </w:r>
          </w:p>
        </w:tc>
        <w:tc>
          <w:tcPr>
            <w:tcW w:w="1200" w:type="dxa"/>
            <w:shd w:val="clear" w:color="auto" w:fill="F3F3F3"/>
          </w:tcPr>
          <w:p w14:paraId="62C8835F" w14:textId="77777777" w:rsidR="00385741" w:rsidRPr="00907EE3" w:rsidRDefault="00385741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jc w:val="center"/>
              <w:rPr>
                <w:rFonts w:ascii="Segoe UI" w:hAnsi="Segoe UI" w:cs="Segoe UI"/>
                <w:sz w:val="19"/>
                <w:lang w:val="it-IT"/>
              </w:rPr>
            </w:pPr>
            <w:r w:rsidRPr="00907EE3">
              <w:rPr>
                <w:rFonts w:ascii="Segoe UI" w:hAnsi="Segoe UI" w:cs="Segoe UI"/>
                <w:sz w:val="19"/>
                <w:lang w:val="it-IT"/>
              </w:rPr>
              <w:t>Mi.</w:t>
            </w:r>
          </w:p>
        </w:tc>
        <w:tc>
          <w:tcPr>
            <w:tcW w:w="1200" w:type="dxa"/>
            <w:shd w:val="clear" w:color="auto" w:fill="F3F3F3"/>
          </w:tcPr>
          <w:p w14:paraId="4164C507" w14:textId="77777777" w:rsidR="00385741" w:rsidRPr="00907EE3" w:rsidRDefault="00385741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jc w:val="center"/>
              <w:rPr>
                <w:rFonts w:ascii="Segoe UI" w:hAnsi="Segoe UI" w:cs="Segoe UI"/>
                <w:sz w:val="19"/>
                <w:lang w:val="it-IT"/>
              </w:rPr>
            </w:pPr>
            <w:r w:rsidRPr="00907EE3">
              <w:rPr>
                <w:rFonts w:ascii="Segoe UI" w:hAnsi="Segoe UI" w:cs="Segoe UI"/>
                <w:sz w:val="19"/>
                <w:lang w:val="it-IT"/>
              </w:rPr>
              <w:t>Do.</w:t>
            </w:r>
          </w:p>
        </w:tc>
        <w:tc>
          <w:tcPr>
            <w:tcW w:w="1200" w:type="dxa"/>
            <w:shd w:val="clear" w:color="auto" w:fill="F3F3F3"/>
          </w:tcPr>
          <w:p w14:paraId="51E77E80" w14:textId="77777777" w:rsidR="00385741" w:rsidRPr="00907EE3" w:rsidRDefault="00385741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jc w:val="center"/>
              <w:rPr>
                <w:rFonts w:ascii="Segoe UI" w:hAnsi="Segoe UI" w:cs="Segoe UI"/>
                <w:sz w:val="19"/>
              </w:rPr>
            </w:pPr>
            <w:r w:rsidRPr="00907EE3">
              <w:rPr>
                <w:rFonts w:ascii="Segoe UI" w:hAnsi="Segoe UI" w:cs="Segoe UI"/>
                <w:sz w:val="19"/>
              </w:rPr>
              <w:t>Fr.</w:t>
            </w:r>
          </w:p>
        </w:tc>
        <w:tc>
          <w:tcPr>
            <w:tcW w:w="1200" w:type="dxa"/>
            <w:shd w:val="clear" w:color="auto" w:fill="F3F3F3"/>
          </w:tcPr>
          <w:p w14:paraId="38ECCFFD" w14:textId="77777777" w:rsidR="00385741" w:rsidRPr="00907EE3" w:rsidRDefault="00385741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jc w:val="center"/>
              <w:rPr>
                <w:rFonts w:ascii="Segoe UI" w:hAnsi="Segoe UI" w:cs="Segoe UI"/>
                <w:sz w:val="19"/>
              </w:rPr>
            </w:pPr>
            <w:r w:rsidRPr="00907EE3">
              <w:rPr>
                <w:rFonts w:ascii="Segoe UI" w:hAnsi="Segoe UI" w:cs="Segoe UI"/>
                <w:sz w:val="19"/>
              </w:rPr>
              <w:t>Sa.</w:t>
            </w:r>
          </w:p>
        </w:tc>
      </w:tr>
      <w:tr w:rsidR="00385741" w:rsidRPr="00907EE3" w14:paraId="5A22E4EF" w14:textId="77777777" w:rsidTr="00B00ABC">
        <w:trPr>
          <w:cantSplit/>
          <w:trHeight w:val="371"/>
        </w:trPr>
        <w:tc>
          <w:tcPr>
            <w:tcW w:w="1560" w:type="dxa"/>
            <w:shd w:val="pct10" w:color="auto" w:fill="auto"/>
          </w:tcPr>
          <w:p w14:paraId="7C0EE3C6" w14:textId="77777777" w:rsidR="00385741" w:rsidRPr="00907EE3" w:rsidRDefault="00385741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r w:rsidRPr="00907EE3">
              <w:rPr>
                <w:rFonts w:ascii="Segoe UI" w:hAnsi="Segoe UI" w:cs="Segoe UI"/>
                <w:sz w:val="19"/>
              </w:rPr>
              <w:t>Vormittag</w:t>
            </w:r>
          </w:p>
        </w:tc>
        <w:tc>
          <w:tcPr>
            <w:tcW w:w="1680" w:type="dxa"/>
            <w:vMerge w:val="restart"/>
            <w:shd w:val="pct10" w:color="auto" w:fill="auto"/>
          </w:tcPr>
          <w:p w14:paraId="62451FD5" w14:textId="77777777" w:rsidR="00385741" w:rsidRPr="00907EE3" w:rsidRDefault="00385741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rPr>
                <w:rFonts w:ascii="Segoe UI" w:hAnsi="Segoe UI" w:cs="Segoe UI"/>
                <w:sz w:val="19"/>
              </w:rPr>
            </w:pPr>
            <w:r w:rsidRPr="00907EE3">
              <w:rPr>
                <w:rFonts w:ascii="Segoe UI" w:hAnsi="Segoe UI" w:cs="Segoe UI"/>
                <w:sz w:val="19"/>
              </w:rPr>
              <w:t xml:space="preserve">Bitte </w:t>
            </w:r>
            <w:r w:rsidRPr="00907EE3">
              <w:rPr>
                <w:rFonts w:ascii="Segoe UI" w:hAnsi="Segoe UI" w:cs="Segoe UI"/>
                <w:b/>
                <w:bCs/>
                <w:sz w:val="19"/>
                <w:u w:val="single"/>
              </w:rPr>
              <w:t>Zeiten</w:t>
            </w:r>
            <w:r w:rsidRPr="00907EE3">
              <w:rPr>
                <w:rFonts w:ascii="Segoe UI" w:hAnsi="Segoe UI" w:cs="Segoe UI"/>
                <w:sz w:val="19"/>
              </w:rPr>
              <w:t xml:space="preserve">  genau angeben</w:t>
            </w:r>
          </w:p>
        </w:tc>
        <w:tc>
          <w:tcPr>
            <w:tcW w:w="1200" w:type="dxa"/>
          </w:tcPr>
          <w:p w14:paraId="10E326CB" w14:textId="77777777" w:rsidR="00385741" w:rsidRPr="00907EE3" w:rsidRDefault="008F54B9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sdt>
              <w:sdtPr>
                <w:rPr>
                  <w:rFonts w:ascii="Segoe UI" w:hAnsi="Segoe UI" w:cs="Segoe UI"/>
                  <w:sz w:val="19"/>
                </w:rPr>
                <w:id w:val="-1040663138"/>
                <w:placeholder>
                  <w:docPart w:val="63A3F299AC024928AA35B4480CF159F1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</w:rPr>
                    <w:id w:val="486289765"/>
                    <w:placeholder>
                      <w:docPart w:val="DCCA42EE2D724F7182400C4914350D7C"/>
                    </w:placeholder>
                    <w:showingPlcHdr/>
                  </w:sdtPr>
                  <w:sdtEndPr/>
                  <w:sdtContent>
                    <w:r w:rsidR="00385741" w:rsidRPr="00907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320" w:type="dxa"/>
          </w:tcPr>
          <w:p w14:paraId="7553E93F" w14:textId="77777777" w:rsidR="00385741" w:rsidRPr="00907EE3" w:rsidRDefault="008F54B9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sdt>
              <w:sdtPr>
                <w:rPr>
                  <w:rFonts w:ascii="Segoe UI" w:hAnsi="Segoe UI" w:cs="Segoe UI"/>
                  <w:sz w:val="19"/>
                </w:rPr>
                <w:id w:val="-1072884974"/>
                <w:placeholder>
                  <w:docPart w:val="EDF22D30795F44A7B9D2F7952BD11D8F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</w:rPr>
                    <w:id w:val="2071539877"/>
                    <w:placeholder>
                      <w:docPart w:val="7A3D916992FA4A45B0EB3FC99AE573DB"/>
                    </w:placeholder>
                    <w:showingPlcHdr/>
                  </w:sdtPr>
                  <w:sdtEndPr/>
                  <w:sdtContent>
                    <w:r w:rsidR="00385741" w:rsidRPr="00907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200" w:type="dxa"/>
          </w:tcPr>
          <w:p w14:paraId="2F281C3C" w14:textId="77777777" w:rsidR="00385741" w:rsidRPr="00907EE3" w:rsidRDefault="008F54B9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sdt>
              <w:sdtPr>
                <w:rPr>
                  <w:rFonts w:ascii="Segoe UI" w:hAnsi="Segoe UI" w:cs="Segoe UI"/>
                  <w:sz w:val="19"/>
                </w:rPr>
                <w:id w:val="-1412312747"/>
                <w:placeholder>
                  <w:docPart w:val="A28B7614FC2F4BE0BB0BEBA3A2A4C89F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</w:rPr>
                    <w:id w:val="-922492071"/>
                    <w:placeholder>
                      <w:docPart w:val="0A6CC4DE180F41A098F0A40C8B98FEBA"/>
                    </w:placeholder>
                    <w:showingPlcHdr/>
                  </w:sdtPr>
                  <w:sdtEndPr/>
                  <w:sdtContent>
                    <w:r w:rsidR="00385741" w:rsidRPr="00907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200" w:type="dxa"/>
          </w:tcPr>
          <w:p w14:paraId="30CFF780" w14:textId="77777777" w:rsidR="00385741" w:rsidRPr="00907EE3" w:rsidRDefault="008F54B9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sdt>
              <w:sdtPr>
                <w:rPr>
                  <w:rFonts w:ascii="Segoe UI" w:hAnsi="Segoe UI" w:cs="Segoe UI"/>
                  <w:sz w:val="19"/>
                </w:rPr>
                <w:id w:val="1321389643"/>
                <w:placeholder>
                  <w:docPart w:val="501057A951CD472A80A92024D283FC34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</w:rPr>
                    <w:id w:val="254027497"/>
                    <w:placeholder>
                      <w:docPart w:val="3789D52B09CD4641A203DAFCFB041D44"/>
                    </w:placeholder>
                    <w:showingPlcHdr/>
                  </w:sdtPr>
                  <w:sdtEndPr/>
                  <w:sdtContent>
                    <w:r w:rsidR="00385741" w:rsidRPr="00907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200" w:type="dxa"/>
          </w:tcPr>
          <w:p w14:paraId="3556AAD7" w14:textId="77777777" w:rsidR="00385741" w:rsidRPr="00907EE3" w:rsidRDefault="008F54B9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sdt>
              <w:sdtPr>
                <w:rPr>
                  <w:rFonts w:ascii="Segoe UI" w:hAnsi="Segoe UI" w:cs="Segoe UI"/>
                  <w:sz w:val="19"/>
                </w:rPr>
                <w:id w:val="1723562361"/>
                <w:placeholder>
                  <w:docPart w:val="2909CB1F0FC8493B993B12CF88AB7B86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</w:rPr>
                    <w:id w:val="-45531850"/>
                    <w:placeholder>
                      <w:docPart w:val="A5356DED4187472FA760A78FFEFDB7DE"/>
                    </w:placeholder>
                    <w:showingPlcHdr/>
                  </w:sdtPr>
                  <w:sdtEndPr/>
                  <w:sdtContent>
                    <w:r w:rsidR="00385741" w:rsidRPr="00907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200" w:type="dxa"/>
          </w:tcPr>
          <w:p w14:paraId="58E4BC91" w14:textId="77777777" w:rsidR="00385741" w:rsidRPr="00907EE3" w:rsidRDefault="008F54B9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sdt>
              <w:sdtPr>
                <w:rPr>
                  <w:rFonts w:ascii="Segoe UI" w:hAnsi="Segoe UI" w:cs="Segoe UI"/>
                  <w:sz w:val="19"/>
                </w:rPr>
                <w:id w:val="1800181915"/>
                <w:placeholder>
                  <w:docPart w:val="CE27F848157C48C8A6CB35C757CB3095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</w:rPr>
                    <w:id w:val="1517357057"/>
                    <w:placeholder>
                      <w:docPart w:val="7967F90602BD450487C37406C7787FF0"/>
                    </w:placeholder>
                    <w:showingPlcHdr/>
                  </w:sdtPr>
                  <w:sdtEndPr/>
                  <w:sdtContent>
                    <w:r w:rsidR="00385741" w:rsidRPr="00907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</w:tr>
      <w:tr w:rsidR="00385741" w:rsidRPr="00907EE3" w14:paraId="1A14DC63" w14:textId="77777777" w:rsidTr="00B00ABC">
        <w:trPr>
          <w:cantSplit/>
          <w:trHeight w:val="270"/>
        </w:trPr>
        <w:tc>
          <w:tcPr>
            <w:tcW w:w="1560" w:type="dxa"/>
            <w:shd w:val="pct10" w:color="auto" w:fill="auto"/>
          </w:tcPr>
          <w:p w14:paraId="07B59200" w14:textId="77777777" w:rsidR="00385741" w:rsidRPr="00907EE3" w:rsidRDefault="00385741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r w:rsidRPr="00907EE3">
              <w:rPr>
                <w:rFonts w:ascii="Segoe UI" w:hAnsi="Segoe UI" w:cs="Segoe UI"/>
                <w:sz w:val="19"/>
              </w:rPr>
              <w:t>Nachmittag</w:t>
            </w:r>
          </w:p>
        </w:tc>
        <w:tc>
          <w:tcPr>
            <w:tcW w:w="1680" w:type="dxa"/>
            <w:vMerge/>
            <w:shd w:val="pct10" w:color="auto" w:fill="auto"/>
          </w:tcPr>
          <w:p w14:paraId="5BAEB010" w14:textId="77777777" w:rsidR="00385741" w:rsidRPr="00907EE3" w:rsidRDefault="00385741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rPr>
                <w:rFonts w:ascii="Segoe UI" w:hAnsi="Segoe UI" w:cs="Segoe UI"/>
                <w:sz w:val="19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57A53A24" w14:textId="77777777" w:rsidR="00385741" w:rsidRPr="00907EE3" w:rsidRDefault="008F54B9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sdt>
              <w:sdtPr>
                <w:rPr>
                  <w:rFonts w:ascii="Segoe UI" w:hAnsi="Segoe UI" w:cs="Segoe UI"/>
                  <w:sz w:val="19"/>
                </w:rPr>
                <w:id w:val="1740979976"/>
                <w:placeholder>
                  <w:docPart w:val="D008803EAA2844749590A44513B86A99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</w:rPr>
                    <w:id w:val="-1673713574"/>
                    <w:placeholder>
                      <w:docPart w:val="5CBE102E42EB4A569D1C32367D97071D"/>
                    </w:placeholder>
                    <w:showingPlcHdr/>
                  </w:sdtPr>
                  <w:sdtEndPr/>
                  <w:sdtContent>
                    <w:r w:rsidR="00385741" w:rsidRPr="00907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78B4593B" w14:textId="77777777" w:rsidR="00385741" w:rsidRPr="00907EE3" w:rsidRDefault="008F54B9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sdt>
              <w:sdtPr>
                <w:rPr>
                  <w:rFonts w:ascii="Segoe UI" w:hAnsi="Segoe UI" w:cs="Segoe UI"/>
                  <w:sz w:val="19"/>
                </w:rPr>
                <w:id w:val="-668101529"/>
                <w:placeholder>
                  <w:docPart w:val="6E0DB54C8A634DC2A3242CBE0B6D602F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</w:rPr>
                    <w:id w:val="-169492910"/>
                    <w:placeholder>
                      <w:docPart w:val="52E82861F226449197AC12B706FC81D0"/>
                    </w:placeholder>
                    <w:showingPlcHdr/>
                  </w:sdtPr>
                  <w:sdtEndPr/>
                  <w:sdtContent>
                    <w:r w:rsidR="00385741" w:rsidRPr="00907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39D02AB0" w14:textId="77777777" w:rsidR="00385741" w:rsidRPr="00907EE3" w:rsidRDefault="008F54B9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sdt>
              <w:sdtPr>
                <w:rPr>
                  <w:rFonts w:ascii="Segoe UI" w:hAnsi="Segoe UI" w:cs="Segoe UI"/>
                  <w:sz w:val="19"/>
                </w:rPr>
                <w:id w:val="2074549966"/>
                <w:placeholder>
                  <w:docPart w:val="226A0EB5C576472D981353D30A786CF8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</w:rPr>
                    <w:id w:val="618718817"/>
                    <w:placeholder>
                      <w:docPart w:val="068B6BDABD6F4090821A12B011191348"/>
                    </w:placeholder>
                    <w:showingPlcHdr/>
                  </w:sdtPr>
                  <w:sdtEndPr/>
                  <w:sdtContent>
                    <w:r w:rsidR="00385741" w:rsidRPr="00907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02027E54" w14:textId="77777777" w:rsidR="00385741" w:rsidRPr="00907EE3" w:rsidRDefault="008F54B9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sdt>
              <w:sdtPr>
                <w:rPr>
                  <w:rFonts w:ascii="Segoe UI" w:hAnsi="Segoe UI" w:cs="Segoe UI"/>
                  <w:sz w:val="19"/>
                </w:rPr>
                <w:id w:val="-23100513"/>
                <w:placeholder>
                  <w:docPart w:val="5E7576387481461B80A1F45F7BCA1664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</w:rPr>
                    <w:id w:val="443272997"/>
                    <w:placeholder>
                      <w:docPart w:val="FF8310C70FBA4C4EAC9114ECDD70A3C2"/>
                    </w:placeholder>
                    <w:showingPlcHdr/>
                  </w:sdtPr>
                  <w:sdtEndPr/>
                  <w:sdtContent>
                    <w:r w:rsidR="00385741" w:rsidRPr="00907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34B50E92" w14:textId="77777777" w:rsidR="00385741" w:rsidRPr="00907EE3" w:rsidRDefault="008F54B9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sdt>
              <w:sdtPr>
                <w:rPr>
                  <w:rFonts w:ascii="Segoe UI" w:hAnsi="Segoe UI" w:cs="Segoe UI"/>
                  <w:sz w:val="19"/>
                </w:rPr>
                <w:id w:val="-583454159"/>
                <w:placeholder>
                  <w:docPart w:val="2C08D8E518AE49DEA090C4E04C29F082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</w:rPr>
                    <w:id w:val="-1628538801"/>
                    <w:placeholder>
                      <w:docPart w:val="982CDEB3974545F389A7B1F8ACEEA530"/>
                    </w:placeholder>
                    <w:showingPlcHdr/>
                  </w:sdtPr>
                  <w:sdtEndPr/>
                  <w:sdtContent>
                    <w:r w:rsidR="00385741" w:rsidRPr="00907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20FCB768" w14:textId="77777777" w:rsidR="00385741" w:rsidRPr="00907EE3" w:rsidRDefault="008F54B9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sdt>
              <w:sdtPr>
                <w:rPr>
                  <w:rFonts w:ascii="Segoe UI" w:hAnsi="Segoe UI" w:cs="Segoe UI"/>
                  <w:sz w:val="19"/>
                </w:rPr>
                <w:id w:val="1076941595"/>
                <w:placeholder>
                  <w:docPart w:val="234BEFAC59254E439CF72E7A201A2875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</w:rPr>
                    <w:id w:val="-695079984"/>
                    <w:placeholder>
                      <w:docPart w:val="86D480166E8D42E4964966B15350E0C3"/>
                    </w:placeholder>
                    <w:showingPlcHdr/>
                  </w:sdtPr>
                  <w:sdtEndPr/>
                  <w:sdtContent>
                    <w:r w:rsidR="00385741" w:rsidRPr="00907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</w:tr>
      <w:tr w:rsidR="00385741" w:rsidRPr="00907EE3" w14:paraId="387FCCC8" w14:textId="77777777" w:rsidTr="00B00ABC">
        <w:trPr>
          <w:cantSplit/>
          <w:trHeight w:val="265"/>
        </w:trPr>
        <w:tc>
          <w:tcPr>
            <w:tcW w:w="3240" w:type="dxa"/>
            <w:gridSpan w:val="2"/>
            <w:shd w:val="pct10" w:color="auto" w:fill="auto"/>
          </w:tcPr>
          <w:p w14:paraId="2D578002" w14:textId="77777777" w:rsidR="00385741" w:rsidRPr="00907EE3" w:rsidRDefault="00385741" w:rsidP="00B00ABC">
            <w:pPr>
              <w:pStyle w:val="berschrift1"/>
              <w:rPr>
                <w:rFonts w:ascii="Segoe UI" w:hAnsi="Segoe UI" w:cs="Segoe UI"/>
                <w:bCs w:val="0"/>
              </w:rPr>
            </w:pPr>
            <w:r w:rsidRPr="00907EE3">
              <w:rPr>
                <w:rFonts w:ascii="Segoe UI" w:hAnsi="Segoe UI" w:cs="Segoe UI"/>
                <w:bCs w:val="0"/>
              </w:rPr>
              <w:t>Schulunterricht</w:t>
            </w:r>
          </w:p>
        </w:tc>
        <w:tc>
          <w:tcPr>
            <w:tcW w:w="1200" w:type="dxa"/>
            <w:shd w:val="clear" w:color="auto" w:fill="F3F3F3"/>
          </w:tcPr>
          <w:p w14:paraId="10D68F7E" w14:textId="77777777" w:rsidR="00385741" w:rsidRPr="00907EE3" w:rsidRDefault="00385741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jc w:val="center"/>
              <w:rPr>
                <w:rFonts w:ascii="Segoe UI" w:hAnsi="Segoe UI" w:cs="Segoe UI"/>
                <w:sz w:val="19"/>
              </w:rPr>
            </w:pPr>
            <w:r w:rsidRPr="00907EE3">
              <w:rPr>
                <w:rFonts w:ascii="Segoe UI" w:hAnsi="Segoe UI" w:cs="Segoe UI"/>
                <w:sz w:val="19"/>
              </w:rPr>
              <w:t>Mo.</w:t>
            </w:r>
          </w:p>
        </w:tc>
        <w:tc>
          <w:tcPr>
            <w:tcW w:w="1320" w:type="dxa"/>
            <w:shd w:val="clear" w:color="auto" w:fill="F3F3F3"/>
          </w:tcPr>
          <w:p w14:paraId="124B822F" w14:textId="77777777" w:rsidR="00385741" w:rsidRPr="00907EE3" w:rsidRDefault="00385741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jc w:val="center"/>
              <w:rPr>
                <w:rFonts w:ascii="Segoe UI" w:hAnsi="Segoe UI" w:cs="Segoe UI"/>
                <w:sz w:val="19"/>
                <w:lang w:val="it-IT"/>
              </w:rPr>
            </w:pPr>
            <w:r w:rsidRPr="00907EE3">
              <w:rPr>
                <w:rFonts w:ascii="Segoe UI" w:hAnsi="Segoe UI" w:cs="Segoe UI"/>
                <w:sz w:val="19"/>
                <w:lang w:val="it-IT"/>
              </w:rPr>
              <w:t>Di.</w:t>
            </w:r>
          </w:p>
        </w:tc>
        <w:tc>
          <w:tcPr>
            <w:tcW w:w="1200" w:type="dxa"/>
            <w:shd w:val="clear" w:color="auto" w:fill="F3F3F3"/>
          </w:tcPr>
          <w:p w14:paraId="75CDFB65" w14:textId="77777777" w:rsidR="00385741" w:rsidRPr="00907EE3" w:rsidRDefault="00385741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jc w:val="center"/>
              <w:rPr>
                <w:rFonts w:ascii="Segoe UI" w:hAnsi="Segoe UI" w:cs="Segoe UI"/>
                <w:sz w:val="19"/>
                <w:lang w:val="it-IT"/>
              </w:rPr>
            </w:pPr>
            <w:r w:rsidRPr="00907EE3">
              <w:rPr>
                <w:rFonts w:ascii="Segoe UI" w:hAnsi="Segoe UI" w:cs="Segoe UI"/>
                <w:sz w:val="19"/>
                <w:lang w:val="it-IT"/>
              </w:rPr>
              <w:t>Mi.</w:t>
            </w:r>
          </w:p>
        </w:tc>
        <w:tc>
          <w:tcPr>
            <w:tcW w:w="1200" w:type="dxa"/>
            <w:shd w:val="clear" w:color="auto" w:fill="F3F3F3"/>
          </w:tcPr>
          <w:p w14:paraId="7A3245FA" w14:textId="77777777" w:rsidR="00385741" w:rsidRPr="00907EE3" w:rsidRDefault="00385741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jc w:val="center"/>
              <w:rPr>
                <w:rFonts w:ascii="Segoe UI" w:hAnsi="Segoe UI" w:cs="Segoe UI"/>
                <w:sz w:val="19"/>
                <w:lang w:val="it-IT"/>
              </w:rPr>
            </w:pPr>
            <w:r w:rsidRPr="00907EE3">
              <w:rPr>
                <w:rFonts w:ascii="Segoe UI" w:hAnsi="Segoe UI" w:cs="Segoe UI"/>
                <w:sz w:val="19"/>
                <w:lang w:val="it-IT"/>
              </w:rPr>
              <w:t>Do.</w:t>
            </w:r>
          </w:p>
        </w:tc>
        <w:tc>
          <w:tcPr>
            <w:tcW w:w="1200" w:type="dxa"/>
            <w:shd w:val="clear" w:color="auto" w:fill="F3F3F3"/>
          </w:tcPr>
          <w:p w14:paraId="75B3846C" w14:textId="77777777" w:rsidR="00385741" w:rsidRPr="00907EE3" w:rsidRDefault="00385741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jc w:val="center"/>
              <w:rPr>
                <w:rFonts w:ascii="Segoe UI" w:hAnsi="Segoe UI" w:cs="Segoe UI"/>
                <w:sz w:val="19"/>
              </w:rPr>
            </w:pPr>
            <w:r w:rsidRPr="00907EE3">
              <w:rPr>
                <w:rFonts w:ascii="Segoe UI" w:hAnsi="Segoe UI" w:cs="Segoe UI"/>
                <w:sz w:val="19"/>
              </w:rPr>
              <w:t>Fr.</w:t>
            </w:r>
          </w:p>
        </w:tc>
        <w:tc>
          <w:tcPr>
            <w:tcW w:w="1200" w:type="dxa"/>
            <w:shd w:val="clear" w:color="auto" w:fill="F3F3F3"/>
          </w:tcPr>
          <w:p w14:paraId="02EC2623" w14:textId="77777777" w:rsidR="00385741" w:rsidRPr="00907EE3" w:rsidRDefault="00385741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jc w:val="center"/>
              <w:rPr>
                <w:rFonts w:ascii="Segoe UI" w:hAnsi="Segoe UI" w:cs="Segoe UI"/>
                <w:sz w:val="19"/>
              </w:rPr>
            </w:pPr>
          </w:p>
        </w:tc>
      </w:tr>
      <w:tr w:rsidR="00385741" w:rsidRPr="00907EE3" w14:paraId="7DCE2423" w14:textId="77777777" w:rsidTr="00B00ABC">
        <w:trPr>
          <w:cantSplit/>
          <w:trHeight w:val="371"/>
        </w:trPr>
        <w:tc>
          <w:tcPr>
            <w:tcW w:w="1560" w:type="dxa"/>
            <w:shd w:val="pct10" w:color="auto" w:fill="auto"/>
          </w:tcPr>
          <w:p w14:paraId="19DFD3C0" w14:textId="77777777" w:rsidR="00385741" w:rsidRPr="00907EE3" w:rsidRDefault="00385741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r w:rsidRPr="00907EE3">
              <w:rPr>
                <w:rFonts w:ascii="Segoe UI" w:hAnsi="Segoe UI" w:cs="Segoe UI"/>
                <w:sz w:val="19"/>
              </w:rPr>
              <w:t>Vormittag</w:t>
            </w:r>
          </w:p>
        </w:tc>
        <w:tc>
          <w:tcPr>
            <w:tcW w:w="1680" w:type="dxa"/>
            <w:vMerge w:val="restart"/>
            <w:shd w:val="pct10" w:color="auto" w:fill="auto"/>
          </w:tcPr>
          <w:p w14:paraId="3ACB34FB" w14:textId="77777777" w:rsidR="00385741" w:rsidRPr="00907EE3" w:rsidRDefault="00385741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rPr>
                <w:rFonts w:ascii="Segoe UI" w:hAnsi="Segoe UI" w:cs="Segoe UI"/>
                <w:sz w:val="19"/>
              </w:rPr>
            </w:pPr>
            <w:r w:rsidRPr="00907EE3">
              <w:rPr>
                <w:rFonts w:ascii="Segoe UI" w:hAnsi="Segoe UI" w:cs="Segoe UI"/>
                <w:sz w:val="19"/>
              </w:rPr>
              <w:t>Bitte Halbtage angeben</w:t>
            </w:r>
          </w:p>
        </w:tc>
        <w:tc>
          <w:tcPr>
            <w:tcW w:w="1200" w:type="dxa"/>
          </w:tcPr>
          <w:p w14:paraId="20BC5EEC" w14:textId="77777777" w:rsidR="00385741" w:rsidRPr="00907EE3" w:rsidRDefault="008F54B9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sdt>
              <w:sdtPr>
                <w:rPr>
                  <w:rFonts w:ascii="Segoe UI" w:hAnsi="Segoe UI" w:cs="Segoe UI"/>
                  <w:sz w:val="19"/>
                </w:rPr>
                <w:id w:val="-1742010089"/>
                <w:placeholder>
                  <w:docPart w:val="6C4EE35C6DCA48CB86FF0E9CAEBC3448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</w:rPr>
                    <w:id w:val="922233836"/>
                    <w:placeholder>
                      <w:docPart w:val="0C311C6A57C243B1A1D2362E682C8B71"/>
                    </w:placeholder>
                    <w:showingPlcHdr/>
                  </w:sdtPr>
                  <w:sdtEndPr/>
                  <w:sdtContent>
                    <w:r w:rsidR="00385741" w:rsidRPr="00907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320" w:type="dxa"/>
          </w:tcPr>
          <w:p w14:paraId="75924020" w14:textId="77777777" w:rsidR="00385741" w:rsidRPr="00907EE3" w:rsidRDefault="008F54B9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sdt>
              <w:sdtPr>
                <w:rPr>
                  <w:rFonts w:ascii="Segoe UI" w:hAnsi="Segoe UI" w:cs="Segoe UI"/>
                  <w:sz w:val="19"/>
                </w:rPr>
                <w:id w:val="1837029168"/>
                <w:placeholder>
                  <w:docPart w:val="F52418846BE54596A0C77FDB04648CB9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</w:rPr>
                    <w:id w:val="1353295439"/>
                    <w:placeholder>
                      <w:docPart w:val="38F1D4719F14423899307F7C4747B7E7"/>
                    </w:placeholder>
                    <w:showingPlcHdr/>
                  </w:sdtPr>
                  <w:sdtEndPr/>
                  <w:sdtContent>
                    <w:r w:rsidR="00385741" w:rsidRPr="00907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200" w:type="dxa"/>
          </w:tcPr>
          <w:p w14:paraId="06B2F4E7" w14:textId="77777777" w:rsidR="00385741" w:rsidRPr="00907EE3" w:rsidRDefault="008F54B9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sdt>
              <w:sdtPr>
                <w:rPr>
                  <w:rFonts w:ascii="Segoe UI" w:hAnsi="Segoe UI" w:cs="Segoe UI"/>
                  <w:sz w:val="19"/>
                </w:rPr>
                <w:id w:val="1917127004"/>
                <w:placeholder>
                  <w:docPart w:val="0DDA2E706DF343A8B745233A214D99CB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</w:rPr>
                    <w:id w:val="413515757"/>
                    <w:placeholder>
                      <w:docPart w:val="B73365463CD14E7C998D946C4327BA1D"/>
                    </w:placeholder>
                    <w:showingPlcHdr/>
                  </w:sdtPr>
                  <w:sdtEndPr/>
                  <w:sdtContent>
                    <w:r w:rsidR="00385741" w:rsidRPr="00907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200" w:type="dxa"/>
          </w:tcPr>
          <w:p w14:paraId="1A69FD57" w14:textId="77777777" w:rsidR="00385741" w:rsidRPr="00907EE3" w:rsidRDefault="008F54B9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sdt>
              <w:sdtPr>
                <w:rPr>
                  <w:rFonts w:ascii="Segoe UI" w:hAnsi="Segoe UI" w:cs="Segoe UI"/>
                  <w:sz w:val="19"/>
                </w:rPr>
                <w:id w:val="1943413283"/>
                <w:placeholder>
                  <w:docPart w:val="9A4350328C1449518DA4AD499725CF1A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</w:rPr>
                    <w:id w:val="-728223238"/>
                    <w:placeholder>
                      <w:docPart w:val="811984EC49DA41CEB213F76E51206124"/>
                    </w:placeholder>
                    <w:showingPlcHdr/>
                  </w:sdtPr>
                  <w:sdtEndPr/>
                  <w:sdtContent>
                    <w:r w:rsidR="00385741" w:rsidRPr="00907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200" w:type="dxa"/>
          </w:tcPr>
          <w:p w14:paraId="6F28A7A7" w14:textId="77777777" w:rsidR="00385741" w:rsidRPr="00907EE3" w:rsidRDefault="008F54B9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sdt>
              <w:sdtPr>
                <w:rPr>
                  <w:rFonts w:ascii="Segoe UI" w:hAnsi="Segoe UI" w:cs="Segoe UI"/>
                  <w:sz w:val="19"/>
                </w:rPr>
                <w:id w:val="337575501"/>
                <w:placeholder>
                  <w:docPart w:val="473D62603C714A0C8EB307FF4528A5BC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</w:rPr>
                    <w:id w:val="-812169277"/>
                    <w:placeholder>
                      <w:docPart w:val="B211031F1CB44C97A06DFB027AEA994E"/>
                    </w:placeholder>
                    <w:showingPlcHdr/>
                  </w:sdtPr>
                  <w:sdtEndPr/>
                  <w:sdtContent>
                    <w:r w:rsidR="00385741" w:rsidRPr="00907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200" w:type="dxa"/>
            <w:shd w:val="clear" w:color="auto" w:fill="F2F2F2"/>
          </w:tcPr>
          <w:p w14:paraId="05B4A297" w14:textId="77777777" w:rsidR="00385741" w:rsidRPr="00907EE3" w:rsidRDefault="00385741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  <w:highlight w:val="lightGray"/>
              </w:rPr>
            </w:pPr>
          </w:p>
        </w:tc>
      </w:tr>
      <w:tr w:rsidR="00385741" w:rsidRPr="00907EE3" w14:paraId="4BDBAB2F" w14:textId="77777777" w:rsidTr="00B00ABC">
        <w:trPr>
          <w:cantSplit/>
          <w:trHeight w:val="270"/>
        </w:trPr>
        <w:tc>
          <w:tcPr>
            <w:tcW w:w="1560" w:type="dxa"/>
            <w:shd w:val="pct10" w:color="auto" w:fill="auto"/>
          </w:tcPr>
          <w:p w14:paraId="684D5623" w14:textId="77777777" w:rsidR="00385741" w:rsidRPr="00907EE3" w:rsidRDefault="00385741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r w:rsidRPr="00907EE3">
              <w:rPr>
                <w:rFonts w:ascii="Segoe UI" w:hAnsi="Segoe UI" w:cs="Segoe UI"/>
                <w:sz w:val="19"/>
              </w:rPr>
              <w:t>Nachmittag</w:t>
            </w:r>
          </w:p>
        </w:tc>
        <w:tc>
          <w:tcPr>
            <w:tcW w:w="1680" w:type="dxa"/>
            <w:vMerge/>
            <w:shd w:val="pct10" w:color="auto" w:fill="auto"/>
          </w:tcPr>
          <w:p w14:paraId="79EE6DA1" w14:textId="77777777" w:rsidR="00385741" w:rsidRPr="00907EE3" w:rsidRDefault="00385741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rPr>
                <w:rFonts w:ascii="Segoe UI" w:hAnsi="Segoe UI" w:cs="Segoe UI"/>
                <w:sz w:val="19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4AF0AF6D" w14:textId="77777777" w:rsidR="00385741" w:rsidRPr="00907EE3" w:rsidRDefault="008F54B9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sdt>
              <w:sdtPr>
                <w:rPr>
                  <w:rFonts w:ascii="Segoe UI" w:hAnsi="Segoe UI" w:cs="Segoe UI"/>
                  <w:sz w:val="19"/>
                </w:rPr>
                <w:id w:val="419297547"/>
                <w:placeholder>
                  <w:docPart w:val="FEF81DBE00D842548181962C414AD211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</w:rPr>
                    <w:id w:val="770520309"/>
                    <w:placeholder>
                      <w:docPart w:val="CD332FA419494A16AA0BAC1755C64458"/>
                    </w:placeholder>
                    <w:showingPlcHdr/>
                  </w:sdtPr>
                  <w:sdtEndPr/>
                  <w:sdtContent>
                    <w:r w:rsidR="00385741" w:rsidRPr="00907EE3">
                      <w:rPr>
                        <w:rStyle w:val="Platzhaltertext"/>
                        <w:rFonts w:ascii="Segoe UI" w:hAnsi="Segoe UI" w:cs="Segoe UI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0E86BED8" w14:textId="77777777" w:rsidR="00385741" w:rsidRPr="00907EE3" w:rsidRDefault="008F54B9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sdt>
              <w:sdtPr>
                <w:rPr>
                  <w:rFonts w:ascii="Segoe UI" w:hAnsi="Segoe UI" w:cs="Segoe UI"/>
                  <w:sz w:val="19"/>
                </w:rPr>
                <w:id w:val="719246863"/>
                <w:placeholder>
                  <w:docPart w:val="B6DA7BF3AFB5478E8AE4B6D457385C39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</w:rPr>
                    <w:id w:val="-692925778"/>
                    <w:placeholder>
                      <w:docPart w:val="A3298FDC27154F59B3B574350A7783E2"/>
                    </w:placeholder>
                    <w:showingPlcHdr/>
                  </w:sdtPr>
                  <w:sdtEndPr/>
                  <w:sdtContent>
                    <w:r w:rsidR="00385741" w:rsidRPr="00907EE3">
                      <w:rPr>
                        <w:rStyle w:val="Platzhaltertext"/>
                        <w:rFonts w:ascii="Segoe UI" w:hAnsi="Segoe UI" w:cs="Segoe UI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62541A91" w14:textId="77777777" w:rsidR="00385741" w:rsidRPr="00907EE3" w:rsidRDefault="008F54B9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sdt>
              <w:sdtPr>
                <w:rPr>
                  <w:rFonts w:ascii="Segoe UI" w:hAnsi="Segoe UI" w:cs="Segoe UI"/>
                  <w:sz w:val="19"/>
                </w:rPr>
                <w:id w:val="153816593"/>
                <w:placeholder>
                  <w:docPart w:val="BFF1D2CF8AAC4C5AAA7108B552FD09A0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</w:rPr>
                    <w:id w:val="-14923131"/>
                    <w:placeholder>
                      <w:docPart w:val="8233164227ED4DB8984EE1FD4635EA21"/>
                    </w:placeholder>
                    <w:showingPlcHdr/>
                  </w:sdtPr>
                  <w:sdtEndPr/>
                  <w:sdtContent>
                    <w:r w:rsidR="00385741" w:rsidRPr="00907EE3">
                      <w:rPr>
                        <w:rStyle w:val="Platzhaltertext"/>
                        <w:rFonts w:ascii="Segoe UI" w:hAnsi="Segoe UI" w:cs="Segoe UI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4F8C0C0F" w14:textId="77777777" w:rsidR="00385741" w:rsidRPr="00907EE3" w:rsidRDefault="008F54B9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sdt>
              <w:sdtPr>
                <w:rPr>
                  <w:rFonts w:ascii="Segoe UI" w:hAnsi="Segoe UI" w:cs="Segoe UI"/>
                  <w:sz w:val="19"/>
                </w:rPr>
                <w:id w:val="40873001"/>
                <w:placeholder>
                  <w:docPart w:val="E1461B1985084378AA745510882737B0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</w:rPr>
                    <w:id w:val="-1495097965"/>
                    <w:placeholder>
                      <w:docPart w:val="51BC4F3ECB5A4DBFB401F5B7AE66DD46"/>
                    </w:placeholder>
                    <w:showingPlcHdr/>
                  </w:sdtPr>
                  <w:sdtEndPr/>
                  <w:sdtContent>
                    <w:r w:rsidR="00385741" w:rsidRPr="00907EE3">
                      <w:rPr>
                        <w:rStyle w:val="Platzhaltertext"/>
                        <w:rFonts w:ascii="Segoe UI" w:hAnsi="Segoe UI" w:cs="Segoe UI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4AB77E0E" w14:textId="77777777" w:rsidR="00385741" w:rsidRPr="00907EE3" w:rsidRDefault="008F54B9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sdt>
              <w:sdtPr>
                <w:rPr>
                  <w:rFonts w:ascii="Segoe UI" w:hAnsi="Segoe UI" w:cs="Segoe UI"/>
                  <w:sz w:val="19"/>
                </w:rPr>
                <w:id w:val="-359509030"/>
                <w:placeholder>
                  <w:docPart w:val="8BBEA18C2AE046D98CE372D5A10FB8D3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</w:rPr>
                    <w:id w:val="1336259005"/>
                    <w:placeholder>
                      <w:docPart w:val="2969DA0CF08D40AA99FB07DC7D06BC29"/>
                    </w:placeholder>
                    <w:showingPlcHdr/>
                  </w:sdtPr>
                  <w:sdtEndPr/>
                  <w:sdtContent>
                    <w:r w:rsidR="00385741" w:rsidRPr="00907EE3">
                      <w:rPr>
                        <w:rStyle w:val="Platzhaltertext"/>
                        <w:rFonts w:ascii="Segoe UI" w:hAnsi="Segoe UI" w:cs="Segoe UI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2F2F2"/>
          </w:tcPr>
          <w:p w14:paraId="7C6BBA6C" w14:textId="77777777" w:rsidR="00385741" w:rsidRPr="00907EE3" w:rsidRDefault="00385741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  <w:highlight w:val="lightGray"/>
              </w:rPr>
            </w:pPr>
          </w:p>
        </w:tc>
      </w:tr>
    </w:tbl>
    <w:p w14:paraId="4542FDEB" w14:textId="77777777" w:rsidR="008C7DCE" w:rsidRPr="00995276" w:rsidRDefault="008C7DCE" w:rsidP="007B4CE7">
      <w:pPr>
        <w:tabs>
          <w:tab w:val="left" w:pos="426"/>
          <w:tab w:val="left" w:pos="851"/>
        </w:tabs>
        <w:rPr>
          <w:rFonts w:ascii="Segoe UI" w:hAnsi="Segoe UI" w:cs="Segoe UI"/>
        </w:rPr>
      </w:pPr>
    </w:p>
    <w:p w14:paraId="44B28E5A" w14:textId="77777777" w:rsidR="00995276" w:rsidRDefault="00995276" w:rsidP="00995276">
      <w:pPr>
        <w:pStyle w:val="Textkrper"/>
      </w:pPr>
      <w:r>
        <w:t xml:space="preserve">Bitte reichen Sie das aufgefüllte Formular online mit der Anmeldung oder nachträglich per E-Mail an </w:t>
      </w:r>
      <w:hyperlink r:id="rId15" w:history="1">
        <w:r>
          <w:rPr>
            <w:rStyle w:val="Hyperlink"/>
          </w:rPr>
          <w:t>berufsbildung@ow.ch</w:t>
        </w:r>
      </w:hyperlink>
      <w:r>
        <w:t xml:space="preserve"> ein.</w:t>
      </w:r>
    </w:p>
    <w:p w14:paraId="265D8420" w14:textId="58D37EC1" w:rsidR="00F82B36" w:rsidRPr="00ED7632" w:rsidRDefault="00F82B36" w:rsidP="00995276">
      <w:pPr>
        <w:rPr>
          <w:rFonts w:ascii="Segoe UI" w:hAnsi="Segoe UI" w:cs="Segoe UI"/>
          <w:sz w:val="20"/>
        </w:rPr>
      </w:pPr>
    </w:p>
    <w:sectPr w:rsidR="00F82B36" w:rsidRPr="00ED7632" w:rsidSect="00E21859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418" w:right="707" w:bottom="1134" w:left="1134" w:header="567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9B5FE" w14:textId="77777777" w:rsidR="00D242C5" w:rsidRPr="00F82B36" w:rsidRDefault="00D242C5">
      <w:r w:rsidRPr="00F82B36">
        <w:separator/>
      </w:r>
    </w:p>
  </w:endnote>
  <w:endnote w:type="continuationSeparator" w:id="0">
    <w:p w14:paraId="6F31FE8B" w14:textId="77777777" w:rsidR="00D242C5" w:rsidRPr="00F82B36" w:rsidRDefault="00D242C5">
      <w:r w:rsidRPr="00F82B3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1DE7D" w14:textId="77777777" w:rsidR="00ED7632" w:rsidRPr="00ED7632" w:rsidRDefault="00ED7632" w:rsidP="00ED7632">
    <w:pPr>
      <w:pStyle w:val="Fuzeile"/>
      <w:ind w:left="-567"/>
      <w:rPr>
        <w:rFonts w:ascii="Segoe UI" w:hAnsi="Segoe UI" w:cs="Segoe UI"/>
      </w:rPr>
    </w:pPr>
    <w:r w:rsidRPr="00ED7632">
      <w:rPr>
        <w:rFonts w:ascii="Segoe UI" w:hAnsi="Segoe UI" w:cs="Segoe UI"/>
        <w:noProof/>
      </w:rPr>
      <w:drawing>
        <wp:anchor distT="0" distB="0" distL="114300" distR="114300" simplePos="0" relativeHeight="251663360" behindDoc="1" locked="1" layoutInCell="1" allowOverlap="1" wp14:anchorId="04BD58F9" wp14:editId="220DCF1B">
          <wp:simplePos x="0" y="0"/>
          <wp:positionH relativeFrom="page">
            <wp:posOffset>635</wp:posOffset>
          </wp:positionH>
          <wp:positionV relativeFrom="page">
            <wp:posOffset>635</wp:posOffset>
          </wp:positionV>
          <wp:extent cx="1079500" cy="10691495"/>
          <wp:effectExtent l="0" t="0" r="6350" b="0"/>
          <wp:wrapNone/>
          <wp:docPr id="3" name="7d0aa170-7a06-400a-bceb-e21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D7632">
      <w:rPr>
        <w:rFonts w:ascii="Segoe UI" w:hAnsi="Segoe UI" w:cs="Segoe UI"/>
      </w:rPr>
      <w:t>V23.7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962E0" w14:textId="77777777" w:rsidR="008F54B9" w:rsidRDefault="008F54B9">
    <w:pPr>
      <w:rPr>
        <w:sz w:val="2"/>
      </w:rPr>
    </w:pPr>
  </w:p>
  <w:tbl>
    <w:tblPr>
      <w:tblW w:w="9128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6177"/>
      <w:gridCol w:w="2951"/>
    </w:tblGrid>
    <w:tr w:rsidR="00A230F1" w14:paraId="4BC1230F" w14:textId="77777777" w:rsidTr="005D0B28">
      <w:tc>
        <w:tcPr>
          <w:tcW w:w="6177" w:type="dxa"/>
          <w:vAlign w:val="center"/>
        </w:tcPr>
        <w:p w14:paraId="1C52E91E" w14:textId="0FF6153B" w:rsidR="008F54B9" w:rsidRPr="007970F5" w:rsidRDefault="00F82B36" w:rsidP="00C22A5F">
          <w:pPr>
            <w:pStyle w:val="Fusszeile"/>
            <w:rPr>
              <w:lang w:val="en-US"/>
            </w:rPr>
          </w:pP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IF 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"CMIdata.G_Signatur"\*CHARFORMAT 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 = "" "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IF 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"CMIdata.G_Laufnummer"\*CHARFORMAT 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 = "" "" "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"CMIdata.G_Laufnummer"\*CHARFORMAT </w:instrText>
          </w:r>
          <w:r w:rsidRPr="00F82120">
            <w:fldChar w:fldCharType="separate"/>
          </w:r>
          <w:r w:rsidRPr="007970F5">
            <w:rPr>
              <w:lang w:val="en-US" w:eastAsia="de-DE"/>
            </w:rPr>
            <w:instrText>CMIdata.G_Laufnummer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 / 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"CMIdata.Dok_Titel"\*CHARFORMAT </w:instrText>
          </w:r>
          <w:r w:rsidRPr="00F82120">
            <w:fldChar w:fldCharType="separate"/>
          </w:r>
          <w:r w:rsidRPr="007970F5">
            <w:rPr>
              <w:lang w:val="en-US" w:eastAsia="de-DE"/>
            </w:rPr>
            <w:instrText>CMIdata.Dok_Titel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" \* MERGEFORMAT 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>" "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"CMIdata.G_Signatur"\*CHARFORMAT </w:instrText>
          </w:r>
          <w:r w:rsidRPr="00F82120">
            <w:fldChar w:fldCharType="separate"/>
          </w:r>
          <w:r>
            <w:rPr>
              <w:lang w:val="en-US" w:eastAsia="de-DE"/>
            </w:rPr>
            <w:instrText>CMIdata.G_Signatur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 / 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"CMIdata.Dok_Titel"\*CHARFORMAT </w:instrText>
          </w:r>
          <w:r w:rsidRPr="00F82120">
            <w:fldChar w:fldCharType="separate"/>
          </w:r>
          <w:r>
            <w:rPr>
              <w:lang w:val="en-US" w:eastAsia="de-DE"/>
            </w:rPr>
            <w:instrText>CMIdata.Dok_Titel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" \* MERGEFORMAT </w:instrText>
          </w:r>
          <w:r w:rsidRPr="00F82120">
            <w:fldChar w:fldCharType="end"/>
          </w:r>
        </w:p>
      </w:tc>
      <w:tc>
        <w:tcPr>
          <w:tcW w:w="2951" w:type="dxa"/>
        </w:tcPr>
        <w:p w14:paraId="33C5F127" w14:textId="77777777" w:rsidR="008F54B9" w:rsidRPr="00F82120" w:rsidRDefault="00F82B36" w:rsidP="00C22A5F">
          <w:pPr>
            <w:pStyle w:val="Fusszeile-Seite"/>
            <w:rPr>
              <w:lang w:eastAsia="de-DE"/>
            </w:rPr>
          </w:pPr>
          <w:r w:rsidRPr="00F82120">
            <w:rPr>
              <w:lang w:eastAsia="de-DE"/>
            </w:rPr>
            <w:fldChar w:fldCharType="begin"/>
          </w:r>
          <w:r w:rsidRPr="00F82120">
            <w:rPr>
              <w:lang w:eastAsia="de-DE"/>
            </w:rPr>
            <w:instrText xml:space="preserve"> DOCPROPERTY "Doc.Page"\*CHARFORMAT </w:instrText>
          </w:r>
          <w:r w:rsidRPr="00F82120">
            <w:rPr>
              <w:lang w:eastAsia="de-DE"/>
            </w:rPr>
            <w:fldChar w:fldCharType="separate"/>
          </w:r>
          <w:r w:rsidR="00E86F10">
            <w:rPr>
              <w:lang w:eastAsia="de-DE"/>
            </w:rPr>
            <w:t>Seite</w:t>
          </w:r>
          <w:r w:rsidRPr="00F82120">
            <w:rPr>
              <w:lang w:eastAsia="de-DE"/>
            </w:rPr>
            <w:fldChar w:fldCharType="end"/>
          </w:r>
          <w:r w:rsidRPr="00F82120">
            <w:rPr>
              <w:lang w:eastAsia="de-DE"/>
            </w:rPr>
            <w:t xml:space="preserve"> </w:t>
          </w:r>
          <w:r w:rsidRPr="00F82120">
            <w:rPr>
              <w:lang w:eastAsia="de-DE"/>
            </w:rPr>
            <w:fldChar w:fldCharType="begin"/>
          </w:r>
          <w:r w:rsidRPr="00F82120">
            <w:rPr>
              <w:lang w:eastAsia="de-DE"/>
            </w:rPr>
            <w:instrText xml:space="preserve"> PAGE </w:instrText>
          </w:r>
          <w:r w:rsidRPr="00F82120">
            <w:rPr>
              <w:lang w:eastAsia="de-DE"/>
            </w:rPr>
            <w:fldChar w:fldCharType="separate"/>
          </w:r>
          <w:r w:rsidR="00E76442">
            <w:rPr>
              <w:noProof/>
              <w:lang w:eastAsia="de-DE"/>
            </w:rPr>
            <w:t>2</w:t>
          </w:r>
          <w:r w:rsidRPr="00F82120">
            <w:rPr>
              <w:lang w:eastAsia="de-DE"/>
            </w:rPr>
            <w:fldChar w:fldCharType="end"/>
          </w:r>
          <w:r w:rsidRPr="00F82120">
            <w:rPr>
              <w:lang w:eastAsia="de-DE"/>
            </w:rPr>
            <w:t xml:space="preserve"> </w:t>
          </w:r>
          <w:r w:rsidRPr="00F82120">
            <w:rPr>
              <w:lang w:eastAsia="de-DE"/>
            </w:rPr>
            <w:fldChar w:fldCharType="begin"/>
          </w:r>
          <w:r w:rsidRPr="00F82120">
            <w:rPr>
              <w:lang w:eastAsia="de-DE"/>
            </w:rPr>
            <w:instrText xml:space="preserve"> DOCPROPERTY "Doc.of"\*CHARFORMAT </w:instrText>
          </w:r>
          <w:r w:rsidRPr="00F82120">
            <w:rPr>
              <w:lang w:eastAsia="de-DE"/>
            </w:rPr>
            <w:fldChar w:fldCharType="separate"/>
          </w:r>
          <w:r w:rsidR="00E86F10">
            <w:rPr>
              <w:lang w:eastAsia="de-DE"/>
            </w:rPr>
            <w:t>von</w:t>
          </w:r>
          <w:r w:rsidRPr="00F82120">
            <w:rPr>
              <w:lang w:eastAsia="de-DE"/>
            </w:rPr>
            <w:fldChar w:fldCharType="end"/>
          </w:r>
          <w:r w:rsidRPr="00F82120">
            <w:rPr>
              <w:lang w:eastAsia="de-DE"/>
            </w:rPr>
            <w:t xml:space="preserve"> </w:t>
          </w:r>
          <w:r w:rsidRPr="00F82120">
            <w:rPr>
              <w:lang w:eastAsia="de-DE"/>
            </w:rPr>
            <w:fldChar w:fldCharType="begin"/>
          </w:r>
          <w:r w:rsidRPr="00F82120">
            <w:rPr>
              <w:lang w:eastAsia="de-DE"/>
            </w:rPr>
            <w:instrText xml:space="preserve"> SECTIONPAGES  </w:instrText>
          </w:r>
          <w:r w:rsidRPr="00F82120">
            <w:rPr>
              <w:lang w:eastAsia="de-DE"/>
            </w:rPr>
            <w:fldChar w:fldCharType="separate"/>
          </w:r>
          <w:r w:rsidR="00E76442">
            <w:rPr>
              <w:noProof/>
              <w:lang w:eastAsia="de-DE"/>
            </w:rPr>
            <w:t>2</w:t>
          </w:r>
          <w:r w:rsidRPr="00F82120">
            <w:rPr>
              <w:lang w:eastAsia="de-DE"/>
            </w:rPr>
            <w:fldChar w:fldCharType="end"/>
          </w:r>
        </w:p>
      </w:tc>
    </w:tr>
    <w:tr w:rsidR="00A230F1" w14:paraId="02A22B03" w14:textId="77777777" w:rsidTr="005D0B28">
      <w:tc>
        <w:tcPr>
          <w:tcW w:w="6177" w:type="dxa"/>
          <w:vAlign w:val="center"/>
        </w:tcPr>
        <w:p w14:paraId="4B6AD1A3" w14:textId="77777777" w:rsidR="008F54B9" w:rsidRPr="00B97F1C" w:rsidRDefault="008F54B9" w:rsidP="009500C4">
          <w:pPr>
            <w:pStyle w:val="Fusszeile-Pfad"/>
            <w:rPr>
              <w:lang w:eastAsia="de-DE"/>
            </w:rPr>
          </w:pPr>
          <w:bookmarkStart w:id="0" w:name="FusszeileFolgeseiten" w:colFirst="0" w:colLast="0"/>
        </w:p>
      </w:tc>
      <w:tc>
        <w:tcPr>
          <w:tcW w:w="2951" w:type="dxa"/>
        </w:tcPr>
        <w:p w14:paraId="5BF9363A" w14:textId="77777777" w:rsidR="008F54B9" w:rsidRPr="009500C4" w:rsidRDefault="008F54B9" w:rsidP="003D3E87">
          <w:pPr>
            <w:jc w:val="right"/>
            <w:rPr>
              <w:sz w:val="2"/>
              <w:szCs w:val="2"/>
              <w:lang w:eastAsia="de-DE"/>
            </w:rPr>
          </w:pPr>
        </w:p>
      </w:tc>
    </w:tr>
    <w:bookmarkEnd w:id="0"/>
  </w:tbl>
  <w:p w14:paraId="2258C0B3" w14:textId="77777777" w:rsidR="008F54B9" w:rsidRDefault="008F54B9">
    <w:pPr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C8994" w14:textId="5798CF52" w:rsidR="008F54B9" w:rsidRPr="003173DA" w:rsidRDefault="00F82B36">
    <w:pPr>
      <w:rPr>
        <w:lang w:val="en-US"/>
      </w:rPr>
    </w:pPr>
    <w:r>
      <w:fldChar w:fldCharType="begin"/>
    </w:r>
    <w:r w:rsidRPr="003173DA">
      <w:rPr>
        <w:lang w:val="en-US"/>
      </w:rPr>
      <w:instrText xml:space="preserve"> if </w:instrText>
    </w:r>
    <w:r>
      <w:fldChar w:fldCharType="begin"/>
    </w:r>
    <w:r w:rsidRPr="003173DA">
      <w:rPr>
        <w:lang w:val="en-US"/>
      </w:rPr>
      <w:instrText xml:space="preserve"> DOCPROPERTY "Outputprofile.Internal.Draft"\*CHARFORMAT \&lt;OawJumpToField value=0/&gt;</w:instrText>
    </w:r>
    <w:r>
      <w:fldChar w:fldCharType="separate"/>
    </w:r>
    <w:r w:rsidR="00E86F10">
      <w:rPr>
        <w:b/>
        <w:bCs/>
        <w:lang w:val="de-DE"/>
      </w:rPr>
      <w:instrText>Fehler! Unbekannter Name für Dokument-Eigenschaft.</w:instrText>
    </w:r>
    <w:r>
      <w:fldChar w:fldCharType="end"/>
    </w:r>
    <w:r w:rsidRPr="003173DA">
      <w:rPr>
        <w:lang w:val="en-US"/>
      </w:rPr>
      <w:instrText xml:space="preserve"> = "" "" "</w:instrText>
    </w:r>
    <w:r>
      <w:fldChar w:fldCharType="begin"/>
    </w:r>
    <w:r>
      <w:instrText xml:space="preserve"> DATE  \@ "dd.MM.yyyy, HH:mm:ss"  \* CHARFORMAT \&lt;OawJumpToField value=0/&gt;</w:instrText>
    </w:r>
    <w:r>
      <w:fldChar w:fldCharType="separate"/>
    </w:r>
    <w:r w:rsidR="00995276">
      <w:rPr>
        <w:noProof/>
      </w:rPr>
      <w:instrText>12.09.2024, 11:23:54</w:instrText>
    </w:r>
    <w:r>
      <w:fldChar w:fldCharType="end"/>
    </w:r>
    <w:r w:rsidRPr="003173DA">
      <w:rPr>
        <w:lang w:val="en-US"/>
      </w:rPr>
      <w:instrText xml:space="preserve">, </w:instrText>
    </w:r>
    <w:r>
      <w:fldChar w:fldCharType="begin"/>
    </w:r>
    <w:r w:rsidRPr="003173DA">
      <w:rPr>
        <w:lang w:val="en-US"/>
      </w:rPr>
      <w:instrText xml:space="preserve"> FILENAME  \p  \* MERGEFORMAT </w:instrText>
    </w:r>
    <w:r>
      <w:fldChar w:fldCharType="separate"/>
    </w:r>
    <w:r w:rsidR="00E86F10">
      <w:rPr>
        <w:noProof/>
        <w:lang w:val="en-US"/>
      </w:rPr>
      <w:instrText>\\kt\shares\KTHOMES\00380536\Eigene Dokumente\CMIAXIOMA\107d22f4956f49b7b80f5081f4d36fa5\Automatikmonteur EFZ_Automatikmonteurin EFZ.docx</w:instrText>
    </w:r>
    <w:r>
      <w:fldChar w:fldCharType="end"/>
    </w:r>
    <w:r w:rsidRPr="003173DA">
      <w:rPr>
        <w:lang w:val="en-US"/>
      </w:rPr>
      <w:instrText>" \&lt;OawJumpToField value=0/&gt;</w:instrText>
    </w:r>
    <w:r>
      <w:fldChar w:fldCharType="separate"/>
    </w:r>
    <w:r w:rsidR="00995276">
      <w:rPr>
        <w:noProof/>
      </w:rPr>
      <w:t>12.09.2024, 11:23:54</w:t>
    </w:r>
    <w:r w:rsidR="00995276" w:rsidRPr="003173DA">
      <w:rPr>
        <w:noProof/>
        <w:lang w:val="en-US"/>
      </w:rPr>
      <w:t xml:space="preserve">, </w:t>
    </w:r>
    <w:r w:rsidR="00995276">
      <w:rPr>
        <w:noProof/>
        <w:lang w:val="en-US"/>
      </w:rPr>
      <w:t>\\kt\shares\KTHOMES\00380536\Eigene Dokumente\CMIAXIOMA\107d22f4956f49b7b80f5081f4d36fa5\Automatikmonteur EFZ_Automatikmonteurin EFZ.docx</w:t>
    </w:r>
    <w:r>
      <w:fldChar w:fldCharType="end"/>
    </w:r>
    <w:r>
      <w:fldChar w:fldCharType="begin"/>
    </w:r>
    <w:r w:rsidRPr="003173DA">
      <w:rPr>
        <w:lang w:val="en-US"/>
      </w:rPr>
      <w:instrText xml:space="preserve"> if </w:instrText>
    </w:r>
    <w:r>
      <w:fldChar w:fldCharType="begin"/>
    </w:r>
    <w:r w:rsidRPr="003173DA">
      <w:rPr>
        <w:lang w:val="en-US"/>
      </w:rPr>
      <w:instrText xml:space="preserve"> DOCPROPERTY "Outputprofile.Internal.Original"\*CHARFORMAT \&lt;OawJumpToField value=0/&gt;</w:instrText>
    </w:r>
    <w:r>
      <w:fldChar w:fldCharType="separate"/>
    </w:r>
    <w:r w:rsidR="00E86F10">
      <w:rPr>
        <w:b/>
        <w:bCs/>
        <w:lang w:val="de-DE"/>
      </w:rPr>
      <w:instrText>Fehler! Unbekannter Name für Dokument-Eigenschaft.</w:instrText>
    </w:r>
    <w:r>
      <w:fldChar w:fldCharType="end"/>
    </w:r>
    <w:r w:rsidRPr="003173DA">
      <w:rPr>
        <w:lang w:val="en-US"/>
      </w:rPr>
      <w:instrText xml:space="preserve"> = "" "" "</w:instrText>
    </w:r>
    <w:r>
      <w:fldChar w:fldCharType="begin"/>
    </w:r>
    <w:r>
      <w:instrText xml:space="preserve"> DATE  \@ "dd.MM.yyyy"  \* CHARFORMAT \&lt;OawJumpToField value=0/&gt;</w:instrText>
    </w:r>
    <w:r>
      <w:fldChar w:fldCharType="separate"/>
    </w:r>
    <w:r w:rsidR="00995276">
      <w:rPr>
        <w:noProof/>
      </w:rPr>
      <w:instrText>12.09.2024</w:instrText>
    </w:r>
    <w:r>
      <w:fldChar w:fldCharType="end"/>
    </w:r>
    <w:r w:rsidRPr="003173DA">
      <w:rPr>
        <w:lang w:val="en-US"/>
      </w:rPr>
      <w:instrText xml:space="preserve">, </w:instrText>
    </w:r>
    <w:r>
      <w:fldChar w:fldCharType="begin"/>
    </w:r>
    <w:r w:rsidRPr="003173DA">
      <w:rPr>
        <w:lang w:val="en-US"/>
      </w:rPr>
      <w:instrText xml:space="preserve"> FILENAME  \p  \* MERGEFORMAT </w:instrText>
    </w:r>
    <w:r>
      <w:fldChar w:fldCharType="separate"/>
    </w:r>
    <w:r w:rsidR="00E86F10">
      <w:rPr>
        <w:noProof/>
        <w:lang w:val="en-US"/>
      </w:rPr>
      <w:instrText>\\kt\shares\KTHOMES\00380536\Eigene Dokumente\CMIAXIOMA\107d22f4956f49b7b80f5081f4d36fa5\Automatikmonteur EFZ_Automatikmonteurin EFZ.docx</w:instrText>
    </w:r>
    <w:r>
      <w:fldChar w:fldCharType="end"/>
    </w:r>
    <w:r w:rsidRPr="003173DA">
      <w:rPr>
        <w:lang w:val="en-US"/>
      </w:rPr>
      <w:instrText>" \&lt;OawJumpToField value=0/&gt;</w:instrText>
    </w:r>
    <w:r>
      <w:fldChar w:fldCharType="separate"/>
    </w:r>
    <w:r w:rsidR="00995276">
      <w:rPr>
        <w:noProof/>
      </w:rPr>
      <w:t>12.09.2024</w:t>
    </w:r>
    <w:r w:rsidR="00995276" w:rsidRPr="003173DA">
      <w:rPr>
        <w:noProof/>
        <w:lang w:val="en-US"/>
      </w:rPr>
      <w:t xml:space="preserve">, </w:t>
    </w:r>
    <w:r w:rsidR="00995276">
      <w:rPr>
        <w:noProof/>
        <w:lang w:val="en-US"/>
      </w:rPr>
      <w:t>\\kt\shares\KTHOMES\00380536\Eigene Dokumente\CMIAXIOMA\107d22f4956f49b7b80f5081f4d36fa5\Automatikmonteur EFZ_Automatikmonteurin EFZ.docx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27DE3" w14:textId="77777777" w:rsidR="00D242C5" w:rsidRPr="00F82B36" w:rsidRDefault="00D242C5">
      <w:r w:rsidRPr="00F82B36">
        <w:separator/>
      </w:r>
    </w:p>
  </w:footnote>
  <w:footnote w:type="continuationSeparator" w:id="0">
    <w:p w14:paraId="7A5CAEB1" w14:textId="77777777" w:rsidR="00D242C5" w:rsidRPr="00F82B36" w:rsidRDefault="00D242C5">
      <w:r w:rsidRPr="00F82B3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989B6" w14:textId="77777777" w:rsidR="008F54B9" w:rsidRPr="00F82B36" w:rsidRDefault="00ED7632" w:rsidP="00F82B36">
    <w:r w:rsidRPr="00792238">
      <w:rPr>
        <w:noProof/>
      </w:rPr>
      <w:drawing>
        <wp:anchor distT="0" distB="0" distL="114300" distR="114300" simplePos="0" relativeHeight="251665408" behindDoc="0" locked="1" layoutInCell="1" allowOverlap="1" wp14:anchorId="1746732E" wp14:editId="411DCC49">
          <wp:simplePos x="0" y="0"/>
          <wp:positionH relativeFrom="page">
            <wp:posOffset>-365760</wp:posOffset>
          </wp:positionH>
          <wp:positionV relativeFrom="page">
            <wp:posOffset>0</wp:posOffset>
          </wp:positionV>
          <wp:extent cx="7559675" cy="1259840"/>
          <wp:effectExtent l="0" t="0" r="0" b="0"/>
          <wp:wrapNone/>
          <wp:docPr id="4" name="9f0f595b-e782-45f8-9ccf-dc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259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82B36" w:rsidRPr="00F82B36">
      <w:t> </w:t>
    </w:r>
  </w:p>
  <w:p w14:paraId="0FF4DC91" w14:textId="77777777" w:rsidR="008F54B9" w:rsidRPr="00F82B36" w:rsidRDefault="00F82B36" w:rsidP="00F82B36">
    <w:r w:rsidRPr="00F82B36">
      <w:t> 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39463" w14:textId="77777777" w:rsidR="008F54B9" w:rsidRPr="0051144A" w:rsidRDefault="008F54B9" w:rsidP="003D3E87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1ECD6" w14:textId="77777777" w:rsidR="008F54B9" w:rsidRDefault="008F54B9">
    <w:pPr>
      <w:spacing w:line="20" w:lineRule="exact"/>
      <w:rPr>
        <w:sz w:val="2"/>
        <w:szCs w:val="2"/>
      </w:rPr>
    </w:pPr>
  </w:p>
  <w:p w14:paraId="2BD77A8D" w14:textId="77777777" w:rsidR="008F54B9" w:rsidRPr="00473DA5" w:rsidRDefault="00F82B36">
    <w:pPr>
      <w:rPr>
        <w:color w:val="000000"/>
        <w:sz w:val="2"/>
        <w:szCs w:val="2"/>
      </w:rPr>
    </w:pPr>
    <w:r>
      <w:t>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1C05D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08BA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3C801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AA32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C8884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62F1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8654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ACDA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7E62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D600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E479E5"/>
    <w:multiLevelType w:val="multilevel"/>
    <w:tmpl w:val="6C3A467A"/>
    <w:lvl w:ilvl="0">
      <w:start w:val="1"/>
      <w:numFmt w:val="bullet"/>
      <w:pStyle w:val="ListWithCheckboxes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bullet"/>
      <w:lvlText w:val="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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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4">
      <w:start w:val="1"/>
      <w:numFmt w:val="bullet"/>
      <w:lvlText w:val=""/>
      <w:lvlJc w:val="left"/>
      <w:pPr>
        <w:tabs>
          <w:tab w:val="num" w:pos="2126"/>
        </w:tabs>
        <w:ind w:left="2126" w:hanging="425"/>
      </w:pPr>
      <w:rPr>
        <w:rFonts w:ascii="Wingdings" w:hAnsi="Wingdings" w:hint="default"/>
      </w:rPr>
    </w:lvl>
    <w:lvl w:ilvl="5">
      <w:start w:val="1"/>
      <w:numFmt w:val="bullet"/>
      <w:lvlText w:val=""/>
      <w:lvlJc w:val="left"/>
      <w:pPr>
        <w:tabs>
          <w:tab w:val="num" w:pos="2552"/>
        </w:tabs>
        <w:ind w:left="2552" w:hanging="426"/>
      </w:pPr>
      <w:rPr>
        <w:rFonts w:ascii="Wingdings" w:hAnsi="Wingdings" w:hint="default"/>
      </w:rPr>
    </w:lvl>
    <w:lvl w:ilvl="6">
      <w:start w:val="1"/>
      <w:numFmt w:val="bullet"/>
      <w:lvlText w:val="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"/>
      <w:lvlJc w:val="left"/>
      <w:pPr>
        <w:tabs>
          <w:tab w:val="num" w:pos="3402"/>
        </w:tabs>
        <w:ind w:left="3402" w:hanging="425"/>
      </w:pPr>
      <w:rPr>
        <w:rFonts w:ascii="Wingdings" w:hAnsi="Wingdings" w:hint="default"/>
      </w:rPr>
    </w:lvl>
    <w:lvl w:ilvl="8">
      <w:start w:val="1"/>
      <w:numFmt w:val="bullet"/>
      <w:lvlText w:val=""/>
      <w:lvlJc w:val="left"/>
      <w:pPr>
        <w:tabs>
          <w:tab w:val="num" w:pos="3827"/>
        </w:tabs>
        <w:ind w:left="3827" w:hanging="425"/>
      </w:pPr>
      <w:rPr>
        <w:rFonts w:ascii="Wingdings" w:hAnsi="Wingdings" w:hint="default"/>
      </w:rPr>
    </w:lvl>
  </w:abstractNum>
  <w:abstractNum w:abstractNumId="11" w15:restartNumberingAfterBreak="0">
    <w:nsid w:val="1E8C1B6A"/>
    <w:multiLevelType w:val="multilevel"/>
    <w:tmpl w:val="352098E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693"/>
        </w:tabs>
        <w:ind w:left="2693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27"/>
        </w:tabs>
        <w:ind w:left="3827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03"/>
        </w:tabs>
        <w:ind w:left="5103" w:hanging="127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21"/>
        </w:tabs>
        <w:ind w:left="6521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22"/>
        </w:tabs>
        <w:ind w:left="8222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firstLine="3902"/>
      </w:pPr>
      <w:rPr>
        <w:rFonts w:hint="default"/>
      </w:rPr>
    </w:lvl>
  </w:abstractNum>
  <w:abstractNum w:abstractNumId="12" w15:restartNumberingAfterBreak="0">
    <w:nsid w:val="2A861378"/>
    <w:multiLevelType w:val="multilevel"/>
    <w:tmpl w:val="C3CABAA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175109E"/>
    <w:multiLevelType w:val="multilevel"/>
    <w:tmpl w:val="88D2656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1">
      <w:start w:val="1"/>
      <w:numFmt w:val="decimal"/>
      <w:lvlRestart w:val="0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Restart w:val="0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decimal"/>
      <w:lvlRestart w:val="0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decimal"/>
      <w:lvlRestart w:val="0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decimal"/>
      <w:lvlRestart w:val="0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decimal"/>
      <w:lvlRestart w:val="0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14" w15:restartNumberingAfterBreak="0">
    <w:nsid w:val="37F62455"/>
    <w:multiLevelType w:val="multilevel"/>
    <w:tmpl w:val="6C3A467A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bullet"/>
      <w:lvlText w:val="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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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4">
      <w:start w:val="1"/>
      <w:numFmt w:val="bullet"/>
      <w:lvlText w:val=""/>
      <w:lvlJc w:val="left"/>
      <w:pPr>
        <w:tabs>
          <w:tab w:val="num" w:pos="2126"/>
        </w:tabs>
        <w:ind w:left="2126" w:hanging="425"/>
      </w:pPr>
      <w:rPr>
        <w:rFonts w:ascii="Wingdings" w:hAnsi="Wingdings" w:hint="default"/>
      </w:rPr>
    </w:lvl>
    <w:lvl w:ilvl="5">
      <w:start w:val="1"/>
      <w:numFmt w:val="bullet"/>
      <w:lvlText w:val=""/>
      <w:lvlJc w:val="left"/>
      <w:pPr>
        <w:tabs>
          <w:tab w:val="num" w:pos="2552"/>
        </w:tabs>
        <w:ind w:left="2552" w:hanging="426"/>
      </w:pPr>
      <w:rPr>
        <w:rFonts w:ascii="Wingdings" w:hAnsi="Wingdings" w:hint="default"/>
      </w:rPr>
    </w:lvl>
    <w:lvl w:ilvl="6">
      <w:start w:val="1"/>
      <w:numFmt w:val="bullet"/>
      <w:lvlText w:val="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"/>
      <w:lvlJc w:val="left"/>
      <w:pPr>
        <w:tabs>
          <w:tab w:val="num" w:pos="3402"/>
        </w:tabs>
        <w:ind w:left="3402" w:hanging="425"/>
      </w:pPr>
      <w:rPr>
        <w:rFonts w:ascii="Wingdings" w:hAnsi="Wingdings" w:hint="default"/>
      </w:rPr>
    </w:lvl>
    <w:lvl w:ilvl="8">
      <w:start w:val="1"/>
      <w:numFmt w:val="bullet"/>
      <w:lvlText w:val=""/>
      <w:lvlJc w:val="left"/>
      <w:pPr>
        <w:tabs>
          <w:tab w:val="num" w:pos="3827"/>
        </w:tabs>
        <w:ind w:left="3827" w:hanging="425"/>
      </w:pPr>
      <w:rPr>
        <w:rFonts w:ascii="Wingdings" w:hAnsi="Wingdings" w:hint="default"/>
      </w:rPr>
    </w:lvl>
  </w:abstractNum>
  <w:abstractNum w:abstractNumId="15" w15:restartNumberingAfterBreak="0">
    <w:nsid w:val="3A05210B"/>
    <w:multiLevelType w:val="multilevel"/>
    <w:tmpl w:val="AD2ACB22"/>
    <w:lvl w:ilvl="0">
      <w:start w:val="1"/>
      <w:numFmt w:val="lowerLetter"/>
      <w:pStyle w:val="ListWithLetters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Restart w:val="0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Letter"/>
      <w:lvlRestart w:val="0"/>
      <w:lvlText w:val="%3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Restart w:val="0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Letter"/>
      <w:lvlRestart w:val="0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lowerLetter"/>
      <w:lvlRestart w:val="0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lowerLetter"/>
      <w:lvlRestart w:val="0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lowerLetter"/>
      <w:lvlRestart w:val="0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16" w15:restartNumberingAfterBreak="0">
    <w:nsid w:val="3BAA2F24"/>
    <w:multiLevelType w:val="hybridMultilevel"/>
    <w:tmpl w:val="CA9C5874"/>
    <w:lvl w:ilvl="0" w:tplc="51A6A298">
      <w:start w:val="1"/>
      <w:numFmt w:val="decimal"/>
      <w:pStyle w:val="ListWithNumbers"/>
      <w:lvlText w:val="%1."/>
      <w:lvlJc w:val="left"/>
      <w:pPr>
        <w:ind w:left="425" w:hanging="425"/>
      </w:pPr>
      <w:rPr>
        <w:rFonts w:hint="default"/>
      </w:rPr>
    </w:lvl>
    <w:lvl w:ilvl="1" w:tplc="4D88B930" w:tentative="1">
      <w:start w:val="1"/>
      <w:numFmt w:val="lowerLetter"/>
      <w:lvlText w:val="%2."/>
      <w:lvlJc w:val="left"/>
      <w:pPr>
        <w:ind w:left="1440" w:hanging="360"/>
      </w:pPr>
    </w:lvl>
    <w:lvl w:ilvl="2" w:tplc="EC225C22" w:tentative="1">
      <w:start w:val="1"/>
      <w:numFmt w:val="lowerRoman"/>
      <w:lvlText w:val="%3."/>
      <w:lvlJc w:val="right"/>
      <w:pPr>
        <w:ind w:left="2160" w:hanging="180"/>
      </w:pPr>
    </w:lvl>
    <w:lvl w:ilvl="3" w:tplc="DDBE814E" w:tentative="1">
      <w:start w:val="1"/>
      <w:numFmt w:val="decimal"/>
      <w:lvlText w:val="%4."/>
      <w:lvlJc w:val="left"/>
      <w:pPr>
        <w:ind w:left="2880" w:hanging="360"/>
      </w:pPr>
    </w:lvl>
    <w:lvl w:ilvl="4" w:tplc="0CC8B7B8" w:tentative="1">
      <w:start w:val="1"/>
      <w:numFmt w:val="lowerLetter"/>
      <w:lvlText w:val="%5."/>
      <w:lvlJc w:val="left"/>
      <w:pPr>
        <w:ind w:left="3600" w:hanging="360"/>
      </w:pPr>
    </w:lvl>
    <w:lvl w:ilvl="5" w:tplc="B3BE0C08" w:tentative="1">
      <w:start w:val="1"/>
      <w:numFmt w:val="lowerRoman"/>
      <w:lvlText w:val="%6."/>
      <w:lvlJc w:val="right"/>
      <w:pPr>
        <w:ind w:left="4320" w:hanging="180"/>
      </w:pPr>
    </w:lvl>
    <w:lvl w:ilvl="6" w:tplc="0CEAE274" w:tentative="1">
      <w:start w:val="1"/>
      <w:numFmt w:val="decimal"/>
      <w:lvlText w:val="%7."/>
      <w:lvlJc w:val="left"/>
      <w:pPr>
        <w:ind w:left="5040" w:hanging="360"/>
      </w:pPr>
    </w:lvl>
    <w:lvl w:ilvl="7" w:tplc="08B21192" w:tentative="1">
      <w:start w:val="1"/>
      <w:numFmt w:val="lowerLetter"/>
      <w:lvlText w:val="%8."/>
      <w:lvlJc w:val="left"/>
      <w:pPr>
        <w:ind w:left="5760" w:hanging="360"/>
      </w:pPr>
    </w:lvl>
    <w:lvl w:ilvl="8" w:tplc="89A856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22A9B"/>
    <w:multiLevelType w:val="multilevel"/>
    <w:tmpl w:val="0C52EC1E"/>
    <w:lvl w:ilvl="0">
      <w:start w:val="1"/>
      <w:numFmt w:val="bullet"/>
      <w:pStyle w:val="ListWithSymbols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426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1276"/>
        </w:tabs>
        <w:ind w:left="1276" w:hanging="425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425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2126"/>
        </w:tabs>
        <w:ind w:left="2126" w:hanging="425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2552"/>
        </w:tabs>
        <w:ind w:left="2552" w:hanging="426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2977"/>
        </w:tabs>
        <w:ind w:left="2977" w:hanging="425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3402"/>
        </w:tabs>
        <w:ind w:left="3402" w:hanging="425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3827"/>
        </w:tabs>
        <w:ind w:left="3827" w:hanging="425"/>
      </w:pPr>
      <w:rPr>
        <w:rFonts w:ascii="Arial" w:hAnsi="Arial" w:hint="default"/>
      </w:rPr>
    </w:lvl>
  </w:abstractNum>
  <w:abstractNum w:abstractNumId="18" w15:restartNumberingAfterBreak="0">
    <w:nsid w:val="4320697C"/>
    <w:multiLevelType w:val="multilevel"/>
    <w:tmpl w:val="2BEEAF4C"/>
    <w:lvl w:ilvl="0">
      <w:start w:val="1"/>
      <w:numFmt w:val="decimal"/>
      <w:pStyle w:val="berschrift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erschrift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3A84525"/>
    <w:multiLevelType w:val="hybridMultilevel"/>
    <w:tmpl w:val="6C9E5594"/>
    <w:lvl w:ilvl="0" w:tplc="455A13B0">
      <w:start w:val="1"/>
      <w:numFmt w:val="decimal"/>
      <w:pStyle w:val="ListLevelsWithNumbers"/>
      <w:suff w:val="space"/>
      <w:lvlText w:val="%1."/>
      <w:lvlJc w:val="left"/>
      <w:pPr>
        <w:ind w:left="0" w:firstLine="0"/>
      </w:pPr>
      <w:rPr>
        <w:rFonts w:hint="default"/>
      </w:rPr>
    </w:lvl>
    <w:lvl w:ilvl="1" w:tplc="B540F712" w:tentative="1">
      <w:start w:val="1"/>
      <w:numFmt w:val="lowerLetter"/>
      <w:lvlText w:val="%2."/>
      <w:lvlJc w:val="left"/>
      <w:pPr>
        <w:ind w:left="1440" w:hanging="360"/>
      </w:pPr>
    </w:lvl>
    <w:lvl w:ilvl="2" w:tplc="22DCA0C0" w:tentative="1">
      <w:start w:val="1"/>
      <w:numFmt w:val="lowerRoman"/>
      <w:lvlText w:val="%3."/>
      <w:lvlJc w:val="right"/>
      <w:pPr>
        <w:ind w:left="2160" w:hanging="180"/>
      </w:pPr>
    </w:lvl>
    <w:lvl w:ilvl="3" w:tplc="94A27090" w:tentative="1">
      <w:start w:val="1"/>
      <w:numFmt w:val="decimal"/>
      <w:lvlText w:val="%4."/>
      <w:lvlJc w:val="left"/>
      <w:pPr>
        <w:ind w:left="2880" w:hanging="360"/>
      </w:pPr>
    </w:lvl>
    <w:lvl w:ilvl="4" w:tplc="B630E978" w:tentative="1">
      <w:start w:val="1"/>
      <w:numFmt w:val="lowerLetter"/>
      <w:lvlText w:val="%5."/>
      <w:lvlJc w:val="left"/>
      <w:pPr>
        <w:ind w:left="3600" w:hanging="360"/>
      </w:pPr>
    </w:lvl>
    <w:lvl w:ilvl="5" w:tplc="5540D94C" w:tentative="1">
      <w:start w:val="1"/>
      <w:numFmt w:val="lowerRoman"/>
      <w:lvlText w:val="%6."/>
      <w:lvlJc w:val="right"/>
      <w:pPr>
        <w:ind w:left="4320" w:hanging="180"/>
      </w:pPr>
    </w:lvl>
    <w:lvl w:ilvl="6" w:tplc="B1C66D02" w:tentative="1">
      <w:start w:val="1"/>
      <w:numFmt w:val="decimal"/>
      <w:lvlText w:val="%7."/>
      <w:lvlJc w:val="left"/>
      <w:pPr>
        <w:ind w:left="5040" w:hanging="360"/>
      </w:pPr>
    </w:lvl>
    <w:lvl w:ilvl="7" w:tplc="8742683A" w:tentative="1">
      <w:start w:val="1"/>
      <w:numFmt w:val="lowerLetter"/>
      <w:lvlText w:val="%8."/>
      <w:lvlJc w:val="left"/>
      <w:pPr>
        <w:ind w:left="5760" w:hanging="360"/>
      </w:pPr>
    </w:lvl>
    <w:lvl w:ilvl="8" w:tplc="DA906C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BA0AFA"/>
    <w:multiLevelType w:val="multilevel"/>
    <w:tmpl w:val="6504B2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693"/>
        </w:tabs>
        <w:ind w:left="2693" w:hanging="99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3827"/>
        </w:tabs>
        <w:ind w:left="3827" w:hanging="113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  <w:lvl w:ilvl="5">
      <w:start w:val="1"/>
      <w:numFmt w:val="decimal"/>
      <w:lvlText w:val="%1.%2.%3.%4.%5.%6."/>
      <w:lvlJc w:val="left"/>
      <w:pPr>
        <w:tabs>
          <w:tab w:val="num" w:pos="5103"/>
        </w:tabs>
        <w:ind w:left="5103" w:hanging="127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6">
      <w:start w:val="1"/>
      <w:numFmt w:val="decimal"/>
      <w:lvlText w:val="%1.%2.%3.%4.%5.%6.%7."/>
      <w:lvlJc w:val="left"/>
      <w:pPr>
        <w:tabs>
          <w:tab w:val="num" w:pos="6521"/>
        </w:tabs>
        <w:ind w:left="6521" w:hanging="141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7">
      <w:start w:val="1"/>
      <w:numFmt w:val="decimal"/>
      <w:lvlText w:val="%1.%2.%3.%4.%5.%6.%8."/>
      <w:lvlJc w:val="left"/>
      <w:pPr>
        <w:tabs>
          <w:tab w:val="num" w:pos="8222"/>
        </w:tabs>
        <w:ind w:left="8222" w:hanging="1701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  <w:lvl w:ilvl="8">
      <w:start w:val="1"/>
      <w:numFmt w:val="decimal"/>
      <w:lvlText w:val="%1.%2.%3.%4.%5.%6.%7.%8.%9."/>
      <w:lvlJc w:val="left"/>
      <w:pPr>
        <w:tabs>
          <w:tab w:val="num" w:pos="10206"/>
        </w:tabs>
        <w:ind w:left="10206" w:hanging="19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</w:abstractNum>
  <w:abstractNum w:abstractNumId="21" w15:restartNumberingAfterBreak="0">
    <w:nsid w:val="6CBE783A"/>
    <w:multiLevelType w:val="multilevel"/>
    <w:tmpl w:val="F69E8C8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sz w:val="22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FA27BF3"/>
    <w:multiLevelType w:val="multilevel"/>
    <w:tmpl w:val="F69E8C8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sz w:val="22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7A3D55BA"/>
    <w:multiLevelType w:val="multilevel"/>
    <w:tmpl w:val="E188D56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pacing w:val="0"/>
        <w:w w:val="100"/>
        <w:kern w:val="10"/>
        <w:position w:val="0"/>
        <w:sz w:val="22"/>
        <w:vertAlign w:val="baseline"/>
        <w14:cntxtAlts w14:val="0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</w:abstractNum>
  <w:abstractNum w:abstractNumId="24" w15:restartNumberingAfterBreak="0">
    <w:nsid w:val="7CB03429"/>
    <w:multiLevelType w:val="multilevel"/>
    <w:tmpl w:val="6504B2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693"/>
        </w:tabs>
        <w:ind w:left="2693" w:hanging="99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3827"/>
        </w:tabs>
        <w:ind w:left="3827" w:hanging="113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  <w:lvl w:ilvl="5">
      <w:start w:val="1"/>
      <w:numFmt w:val="decimal"/>
      <w:lvlText w:val="%1.%2.%3.%4.%5.%6."/>
      <w:lvlJc w:val="left"/>
      <w:pPr>
        <w:tabs>
          <w:tab w:val="num" w:pos="5103"/>
        </w:tabs>
        <w:ind w:left="5103" w:hanging="127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6">
      <w:start w:val="1"/>
      <w:numFmt w:val="decimal"/>
      <w:lvlText w:val="%1.%2.%3.%4.%5.%6.%7."/>
      <w:lvlJc w:val="left"/>
      <w:pPr>
        <w:tabs>
          <w:tab w:val="num" w:pos="6521"/>
        </w:tabs>
        <w:ind w:left="6521" w:hanging="141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7">
      <w:start w:val="1"/>
      <w:numFmt w:val="decimal"/>
      <w:lvlText w:val="%1.%2.%3.%4.%5.%6.%8."/>
      <w:lvlJc w:val="left"/>
      <w:pPr>
        <w:tabs>
          <w:tab w:val="num" w:pos="8222"/>
        </w:tabs>
        <w:ind w:left="8222" w:hanging="1701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  <w:lvl w:ilvl="8">
      <w:start w:val="1"/>
      <w:numFmt w:val="decimal"/>
      <w:lvlText w:val="%1.%2.%3.%4.%5.%6.%7.%8.%9."/>
      <w:lvlJc w:val="left"/>
      <w:pPr>
        <w:tabs>
          <w:tab w:val="num" w:pos="10206"/>
        </w:tabs>
        <w:ind w:left="10206" w:hanging="19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</w:abstractNum>
  <w:abstractNum w:abstractNumId="25" w15:restartNumberingAfterBreak="0">
    <w:nsid w:val="7EA5492E"/>
    <w:multiLevelType w:val="multilevel"/>
    <w:tmpl w:val="E188D56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pacing w:val="0"/>
        <w:w w:val="100"/>
        <w:kern w:val="10"/>
        <w:position w:val="0"/>
        <w:sz w:val="22"/>
        <w:vertAlign w:val="baseline"/>
        <w14:cntxtAlts w14:val="0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</w:abstractNum>
  <w:num w:numId="1" w16cid:durableId="936716825">
    <w:abstractNumId w:val="17"/>
  </w:num>
  <w:num w:numId="2" w16cid:durableId="1587497405">
    <w:abstractNumId w:val="15"/>
  </w:num>
  <w:num w:numId="3" w16cid:durableId="1988123624">
    <w:abstractNumId w:val="10"/>
  </w:num>
  <w:num w:numId="4" w16cid:durableId="102380039">
    <w:abstractNumId w:val="18"/>
  </w:num>
  <w:num w:numId="5" w16cid:durableId="1372415145">
    <w:abstractNumId w:val="11"/>
  </w:num>
  <w:num w:numId="6" w16cid:durableId="506746301">
    <w:abstractNumId w:val="13"/>
  </w:num>
  <w:num w:numId="7" w16cid:durableId="1604678965">
    <w:abstractNumId w:val="9"/>
  </w:num>
  <w:num w:numId="8" w16cid:durableId="1304315276">
    <w:abstractNumId w:val="7"/>
  </w:num>
  <w:num w:numId="9" w16cid:durableId="659576372">
    <w:abstractNumId w:val="6"/>
  </w:num>
  <w:num w:numId="10" w16cid:durableId="2103793567">
    <w:abstractNumId w:val="5"/>
  </w:num>
  <w:num w:numId="11" w16cid:durableId="1935360199">
    <w:abstractNumId w:val="4"/>
  </w:num>
  <w:num w:numId="12" w16cid:durableId="1019283616">
    <w:abstractNumId w:val="8"/>
  </w:num>
  <w:num w:numId="13" w16cid:durableId="467288607">
    <w:abstractNumId w:val="3"/>
  </w:num>
  <w:num w:numId="14" w16cid:durableId="1716539173">
    <w:abstractNumId w:val="2"/>
  </w:num>
  <w:num w:numId="15" w16cid:durableId="1680543687">
    <w:abstractNumId w:val="1"/>
  </w:num>
  <w:num w:numId="16" w16cid:durableId="1798447933">
    <w:abstractNumId w:val="0"/>
  </w:num>
  <w:num w:numId="17" w16cid:durableId="1471244707">
    <w:abstractNumId w:val="14"/>
  </w:num>
  <w:num w:numId="18" w16cid:durableId="14922103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35521679">
    <w:abstractNumId w:val="12"/>
  </w:num>
  <w:num w:numId="20" w16cid:durableId="283586415">
    <w:abstractNumId w:val="21"/>
  </w:num>
  <w:num w:numId="21" w16cid:durableId="1566447472">
    <w:abstractNumId w:val="22"/>
  </w:num>
  <w:num w:numId="22" w16cid:durableId="6769297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840696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451172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05851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14602238">
    <w:abstractNumId w:val="20"/>
  </w:num>
  <w:num w:numId="27" w16cid:durableId="307363889">
    <w:abstractNumId w:val="24"/>
  </w:num>
  <w:num w:numId="28" w16cid:durableId="436363816">
    <w:abstractNumId w:val="25"/>
  </w:num>
  <w:num w:numId="29" w16cid:durableId="860625674">
    <w:abstractNumId w:val="23"/>
  </w:num>
  <w:num w:numId="30" w16cid:durableId="1458140443">
    <w:abstractNumId w:val="12"/>
  </w:num>
  <w:num w:numId="31" w16cid:durableId="303780702">
    <w:abstractNumId w:val="11"/>
  </w:num>
  <w:num w:numId="32" w16cid:durableId="556648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17796659">
    <w:abstractNumId w:val="11"/>
  </w:num>
  <w:num w:numId="34" w16cid:durableId="1566376923">
    <w:abstractNumId w:val="19"/>
  </w:num>
  <w:num w:numId="35" w16cid:durableId="1199322303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/>
  <w:defaultTabStop w:val="720"/>
  <w:autoHyphenation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ate.Format.Long" w:val="26. August 2019"/>
    <w:docVar w:name="Date.Format.Long.dateValue" w:val="43703"/>
    <w:docVar w:name="DocumentDate" w:val="26. August 2019"/>
    <w:docVar w:name="DocumentDate.dateValue" w:val="43703"/>
    <w:docVar w:name="MetaTool_officeatwork" w:val="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"/>
    <w:docVar w:name="OawAttachedTemplate" w:val="Dok_ohne Adresse.ows"/>
    <w:docVar w:name="OawBuiltInDocProps" w:val="&lt;OawBuiltInDocProps&gt;&lt;default profileUID=&quot;0&quot;&gt;&lt;word&gt;&lt;fileName&gt;&lt;/fileName&gt;&lt;contentType&gt;&lt;/contentType&gt;&lt;contentStatus&gt;&lt;/contentStatus&gt;&lt;language&gt;&lt;/language&gt;&lt;documentVersion&gt;&lt;/documentVersion&gt;&lt;defaultPath&gt;&lt;/defaultPath&gt;&lt;title&gt;&lt;/title&gt;&lt;subject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category&gt;&lt;/category&gt;&lt;keywords&gt;&lt;/keywords&gt;&lt;comments&gt;&lt;/comments&gt;&lt;hyperlinkBase&gt;&lt;/hyperlinkBase&gt;&lt;defaultFilename&gt;&lt;/defaultFilename&gt;&lt;/word&gt;&lt;PDF&gt;&lt;fileName&gt;&lt;/fileName&gt;&lt;contentType&gt;&lt;/contentType&gt;&lt;contentStatus&gt;&lt;/contentStatus&gt;&lt;language&gt;&lt;/language&gt;&lt;documentVersion&gt;&lt;/documentVersion&gt;&lt;defaultPath&gt;&lt;/defaultPath&gt;&lt;title&gt;&lt;/title&gt;&lt;subject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category&gt;&lt;/category&gt;&lt;keywords&gt;&lt;/keywords&gt;&lt;comments&gt;&lt;/comments&gt;&lt;hyperlinkBase&gt;&lt;/hyperlinkBase&gt;&lt;defaultFilename&gt;&lt;/defaultFilename&gt;&lt;/PDF&gt;&lt;/default&gt;&lt;/OawBuiltInDocProps&gt;_x000d_"/>
    <w:docVar w:name="OawCreatedWithOfficeatworkVersion" w:val="4.9 R3 (4.9.1361)"/>
    <w:docVar w:name="OawCreatedWithProjectID" w:val="luchmaster"/>
    <w:docVar w:name="OawCreatedWithProjectVersion" w:val="177"/>
    <w:docVar w:name="OawDate.Manual" w:val="&lt;document&gt;&lt;OawDateManual name=&quot;DocumentDate&quot;&gt;&lt;profile type=&quot;default&quot; UID=&quot;&quot; sameAsDefault=&quot;0&quot;&gt;&lt;format UID=&quot;2004031916255083469524&quot; type=&quot;6&quot; defaultValue=&quot;%OawCreationDate%&quot; dateFormat=&quot;&amp;lt;translate&amp;gt;Date.Format.Long&amp;lt;/translate&amp;gt;&quot;/&gt;&lt;/profile&gt;&lt;/OawDateManual&gt;&lt;OawDateManual name=&quot;Date.Format.Long&quot;&gt;&lt;profile type=&quot;default&quot; UID=&quot;&quot; sameAsDefault=&quot;0&quot;&gt;&lt;format UID=&quot;2009022514423657662914&quot; type=&quot;6&quot; defaultValue=&quot;%OawCreationDate%&quot; dateFormat=&quot;Date.Format.Long&quot;/&gt;&lt;/profile&gt;&lt;/OawDateManual&gt;&lt;/document&gt;"/>
    <w:docVar w:name="oawDefinitionTmpl" w:val="&lt;document&gt;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1&quot; sameAsDefault=&quot;-1&quot;&gt;&lt;/profile&gt;&lt;profile type=&quot;save&quot; UID=&quot;2003112513571987705547&quot; sameAsDefault=&quot;-1&quot;&gt;&lt;/profile&gt;&lt;/OawDocProperty&gt;_x000d__x0009_&lt;OawDateManual name=&quot;DocumentDate&quot;&gt;&lt;profile type=&quot;default&quot; UID=&quot;&quot; sameAsDefault=&quot;0&quot;&gt;&lt;format UID=&quot;2004031916255083469524&quot; type=&quot;6&quot; defaultValue=&quot;%OawCreationDate%&quot; dateFormat=&quot;&amp;lt;translate&amp;gt;Date.Format.Long&amp;lt;/translate&amp;gt;&quot;/&gt;&lt;/profile&gt;&lt;/OawDateManual&gt;_x000d__x0009_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1&quot; sameAsDefault=&quot;-1&quot;&gt;&lt;/profile&gt;&lt;profile type=&quot;save&quot; UID=&quot;2003112717153125284480&quot; sameAsDefault=&quot;-1&quot;&gt;&lt;/profile&gt;&lt;profile type=&quot;save&quot; UID=&quot;2003112513571987705547&quot; sameAsDefault=&quot;-1&quot;&gt;&lt;/profile&gt;&lt;/OawDocProperty&gt;_x000d__x0009_&lt;OawDocProperty name=&quot;Doc.Dat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ate&quot;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1&quot; sameAsDefault=&quot;-1&quot;&gt;&lt;/profile&gt;&lt;profile type=&quot;save&quot; UID=&quot;2003112717153125284480&quot; sameAsDefault=&quot;-1&quot;&gt;&lt;/profile&gt;&lt;profile type=&quot;save&quot; UID=&quot;2003112513571987705547&quot; sameAsDefault=&quot;-1&quot;&gt;&lt;/profile&gt;&lt;/OawDocProperty&gt;_x000d__x0009_&lt;OawBookmark name=&quot;Subject&quot;&gt;&lt;profile type=&quot;default&quot; UID=&quot;&quot; sameAsDefault=&quot;0&quot;&gt;&lt;/profile&gt;&lt;/OawBookmark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ateManual name=&quot;Date.Format.Long&quot;&gt;&lt;profile type=&quot;default&quot; UID=&quot;&quot; sameAsDefault=&quot;0&quot;&gt;&lt;format UID=&quot;2009022514423657662914&quot; type=&quot;6&quot; defaultValue=&quot;%OawCreationDate%&quot; dateFormat=&quot;Date.Format.Long&quot;/&gt;&lt;/profile&gt;&lt;/OawDateManual&gt;_x000d__x0009_&lt;OawBookmark name=&quot;Enclosure&quot;&gt;&lt;profile type=&quot;default&quot; UID=&quot;&quot; sameAsDefault=&quot;0&quot;&gt;&lt;/profile&gt;&lt;/OawBookmark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DocProperty name=&quot;Doc.of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&quot;/&gt;&lt;/type&gt;&lt;/profile&gt;&lt;/OawDocProperty&gt;_x000d__x0009_&lt;OawDocProperty name=&quot;Outputprofile.External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0071914505949584758&quot; sameAsDefault=&quot;-1&quot;&gt;&lt;/profile&gt;&lt;profile type=&quot;print&quot; UID=&quot;2010071914543648299648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profile type=&quot;print&quot; UID=&quot;2006120711380151760646&quot; sameAsDefault=&quot;-1&quot;&gt;&lt;/profile&gt;&lt;profile type=&quot;send&quot; UID=&quot;2003010711200895123470110&quot; sameAsDefault=&quot;-1&quot;&gt;&lt;/profile&gt;&lt;profile type=&quot;send&quot; UID=&quot;2006120514175878093883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profile type=&quot;send&quot; UID=&quot;2006121210395821292110&quot; sameAsDefault=&quot;-1&quot;&gt;&lt;/profile&gt;&lt;profile type=&quot;save&quot; UID=&quot;2004062216425255253277&quot; sameAsDefault=&quot;-1&quot;&gt;&lt;/profile&gt;&lt;profile type=&quot;save&quot; UID=&quot;2006120514401556040061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profile type=&quot;save&quot; UID=&quot;2006121210441235887611&quot; sameAsDefault=&quot;-1&quot;&gt;&lt;/profile&gt;&lt;profile type=&quot;print&quot; UID=&quot;2010071914510808109584&quot; sameAsDefault=&quot;-1&quot;&gt;&lt;/profile&gt;&lt;profile type=&quot;print&quot; UID=&quot;2010071914515554119854&quot; sameAsDefault=&quot;-1&quot;&gt;&lt;/profile&gt;&lt;profile type=&quot;print&quot; UID=&quot;2010071914584326300121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profile type=&quot;print&quot; UID=&quot;2010071914585275568157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/OawDocProperty&gt;_x000d__x0009_&lt;OawDocProperty name=&quot;Outputprofile.Internal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0071914505949584758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print&quot; UID=&quot;2010071914510808109584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print&quot; UID=&quot;2010071914515554119854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print&quot; UID=&quot;2010071914543648299648&quot; sameAsDefault=&quot;-1&quot;&gt;&lt;/profile&gt;&lt;profile type=&quot;print&quot; UID=&quot;2010071914584326300121&quot; sameAsDefault=&quot;-1&quot;&gt;&lt;/profile&gt;&lt;profile type=&quot;print&quot; UID=&quot;2010071914585275568157&quot; sameAsDefault=&quot;-1&quot;&gt;&lt;/profile&gt;&lt;profile type=&quot;print&quot; UID=&quot;2006120711380151760646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send&quot; UID=&quot;2006120514175878093883&quot; sameAsDefault=&quot;-1&quot;&gt;&lt;/profile&gt;&lt;profile type=&quot;send&quot; UID=&quot;2006121210395821292110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save&quot; UID=&quot;2006120514401556040061&quot; sameAsDefault=&quot;-1&quot;&gt;&lt;/profile&gt;&lt;profile type=&quot;save&quot; UID=&quot;2006121210441235887611&quot; sameAsDefault=&quot;-1&quot;&gt;&lt;/profile&gt;&lt;/OawDocProperty&gt;_x000d__x0009_&lt;OawDocProperty name=&quot;Outputprofile.ExternalSignature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0071914505949584758&quot; sameAsDefault=&quot;-1&quot;&gt;&lt;/profile&gt;&lt;profile type=&quot;print&quot; UID=&quot;2010071914510808109584&quot; sameAsDefault=&quot;-1&quot;&gt;&lt;/profile&gt;&lt;profile type=&quot;print&quot; UID=&quot;2010071914515554119854&quot; sameAsDefault=&quot;-1&quot;&gt;&lt;/profile&gt;&lt;profile type=&quot;print&quot; UID=&quot;2010071914543648299648&quot; sameAsDefault=&quot;-1&quot;&gt;&lt;/profile&gt;&lt;profile type=&quot;print&quot; UID=&quot;2010071914584326300121&quot; sameAsDefault=&quot;-1&quot;&gt;&lt;/profile&gt;&lt;profile type=&quot;print&quot; UID=&quot;2010071914585275568157&quot; sameAsDefault=&quot;-1&quot;&gt;&lt;/profile&gt;&lt;profile type=&quot;print&quot; UID=&quot;2006120711380151760646&quot; sameAsDefault=&quot;0&quot;&gt;&lt;documentProperty UID=&quot;2003060614150123456789&quot; dataSourceUID=&quot;2003060614150123456789&quot;/&gt;&lt;type type=&quot;OawLanguage&quot;&gt;&lt;OawLanguage UID=&quot;Outputprofile.ExternalSignature&quot;/&gt;&lt;/type&gt;&lt;/profile&gt;&lt;profile type=&quot;send&quot; UID=&quot;2003010711200895123470110&quot; sameAsDefault=&quot;-1&quot;&gt;&lt;/profile&gt;&lt;profile type=&quot;send&quot; UID=&quot;2006120514175878093883&quot; sameAsDefault=&quot;-1&quot;&gt;&lt;/profile&gt;&lt;profile type=&quot;send&quot; UID=&quot;2006121210395821292110&quot; sameAsDefault=&quot;0&quot;&gt;&lt;documentProperty UID=&quot;2003060614150123456789&quot; dataSourceUID=&quot;2003060614150123456789&quot;/&gt;&lt;type type=&quot;OawLanguage&quot;&gt;&lt;OawLanguage UID=&quot;Outputprofile.ExternalSignature&quot;/&gt;&lt;/type&gt;&lt;/profile&gt;&lt;profile type=&quot;save&quot; UID=&quot;2004062216425255253277&quot; sameAsDefault=&quot;-1&quot;&gt;&lt;/profile&gt;&lt;profile type=&quot;save&quot; UID=&quot;2006120514401556040061&quot; sameAsDefault=&quot;-1&quot;&gt;&lt;/profile&gt;&lt;profile type=&quot;save&quot; UID=&quot;2006121210441235887611&quot; sameAsDefault=&quot;0&quot;&gt;&lt;documentProperty UID=&quot;2003060614150123456789&quot; dataSourceUID=&quot;2003060614150123456789&quot;/&gt;&lt;type type=&quot;OawLanguage&quot;&gt;&lt;OawLanguage UID=&quot;Outputprofile.ExternalSignature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rganisation.AddressB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B1&quot;/&gt;&lt;/type&gt;&lt;/profile&gt;&lt;/OawDocProperty&gt;_x000d__x0009_&lt;OawDocProperty name=&quot;Organisation.AddressB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B2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Bookmark name=&quot;ContentType&quot;&gt;&lt;profile type=&quot;default&quot; UID=&quot;&quot; sameAsDefault=&quot;0&quot;&gt;&lt;/profile&gt;&lt;/OawBookmark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Organisation.Departemen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Departement&quot;/&gt;&lt;/type&gt;&lt;/profile&gt;&lt;/OawDocProperty&gt;_x000d__x0009_&lt;OawBookmark name=&quot;FusszeileErsteSeite&quot;&gt;&lt;profile type=&quot;default&quot; UID=&quot;&quot; sameAsDefault=&quot;0&quot;&gt;&lt;/profile&gt;&lt;/OawBookmark&gt;_x000d__x0009_&lt;OawBookmark name=&quot;FusszeileFolgeseiten&quot;&gt;&lt;profile type=&quot;default&quot; UID=&quot;&quot; sameAsDefault=&quot;0&quot;&gt;&lt;/profile&gt;&lt;/OawBookmark&gt;_x000d__x0009_&lt;OawDocProperty name=&quot;CMIdata.Dok_Titel&quot;&gt;&lt;profile type=&quot;default&quot; UID=&quot;&quot; sameAsDefault=&quot;0&quot;&gt;&lt;documentProperty UID=&quot;2010020409223900652065&quot; dataSourceUID=&quot;prj.2010020409213154036281&quot;/&gt;&lt;type type=&quot;OawDatabase&quot;&gt;&lt;OawDatabase table=&quot;Data&quot; field=&quot;Dok_Titel&quot;/&gt;&lt;/type&gt;&lt;/profile&gt;&lt;/OawDocProperty&gt;_x000d__x0009_&lt;OawDocProperty name=&quot;CMIdata.G_Laufnummer&quot;&gt;&lt;profile type=&quot;default&quot; UID=&quot;&quot; sameAsDefault=&quot;0&quot;&gt;&lt;documentProperty UID=&quot;2010020409223900652065&quot; dataSourceUID=&quot;prj.2010020409213154036281&quot;/&gt;&lt;type type=&quot;OawDatabase&quot;&gt;&lt;OawDatabase table=&quot;Data&quot; field=&quot;G_Laufnummer&quot;/&gt;&lt;/type&gt;&lt;/profile&gt;&lt;/OawDocProperty&gt;_x000d__x0009_&lt;OawDocProperty name=&quot;CMIdata.G_Signatur&quot;&gt;&lt;profile type=&quot;default&quot; UID=&quot;&quot; sameAsDefault=&quot;0&quot;&gt;&lt;documentProperty UID=&quot;2010020409223900652065&quot; dataSourceUID=&quot;prj.2010020409213154036281&quot;/&gt;&lt;type type=&quot;OawDatabase&quot;&gt;&lt;OawDatabase table=&quot;Data&quot; field=&quot;G_Signatur&quot;/&gt;&lt;/type&gt;&lt;/profile&gt;&lt;/OawDocProperty&gt;_x000d__x0009_&lt;OawDocProperty name=&quot;Organisation.AddressB3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B3&quot;/&gt;&lt;/type&gt;&lt;/profile&gt;&lt;/OawDocProperty&gt;_x000d__x0009_&lt;OawDocProperty name=&quot;Organisation.AddressB4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B4&quot;/&gt;&lt;/type&gt;&lt;/profile&gt;&lt;/OawDocProperty&gt;_x000d_&lt;/document&gt;_x000d_"/>
    <w:docVar w:name="OawDistributionEnabled" w:val="&lt;Profiles&gt;&lt;Distribution type=&quot;3&quot; UID=&quot;2004062216425255253277&quot;/&gt;&lt;Distribution type=&quot;3&quot; UID=&quot;2006120514401556040061&quot;/&gt;&lt;/Profiles&gt;_x000d_"/>
    <w:docVar w:name="OawDocProp.200212191811121321310321301031x" w:val="&lt;source&gt;&lt;Fields List=&quot;DirectPhone|DirectFax|Name&quot;/&gt;&lt;profile type=&quot;default&quot; UID=&quot;&quot; sameAsDefault=&quot;0&quot;&gt;&lt;OawDocProperty name=&quot;Contactperson.DirectPhone&quot; field=&quot;DirectPhone&quot;/&gt;&lt;OawDocProperty name=&quot;Contactperson.DirectFax&quot; field=&quot;DirectFax&quot;/&gt;&lt;OawDocProperty name=&quot;Contactperson.Name&quot; field=&quot;Name&quot;/&gt;&lt;/profile&gt;&lt;/source&gt;"/>
    <w:docVar w:name="OawDocProp.2002122011014149059130932" w:val="&lt;source&gt;&lt;Fields List=&quot;AddressB1|AddressB2|Departement|AddressB3|AddressB4&quot;/&gt;&lt;profile type=&quot;default&quot; UID=&quot;&quot; sameAsDefault=&quot;0&quot;&gt;&lt;OawDocProperty name=&quot;Organisation.AddressB1&quot; field=&quot;AddressB1&quot;/&gt;&lt;OawDocProperty name=&quot;Organisation.AddressB2&quot; field=&quot;AddressB2&quot;/&gt;&lt;OawDocProperty name=&quot;Organisation.Departement&quot; field=&quot;Departement&quot;/&gt;&lt;OawDocProperty name=&quot;Organisation.AddressB3&quot; field=&quot;AddressB3&quot;/&gt;&lt;OawDocProperty name=&quot;Organisation.AddressB4&quot; field=&quot;AddressB4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ate&quot; field=&quot;Doc.Date&quot;/&gt;&lt;OawDocProperty name=&quot;Doc.Page&quot; field=&quot;Doc.Page&quot;/&gt;&lt;OawDocProperty name=&quot;Doc.of&quot; field=&quot;Doc.of&quot;/&gt;&lt;/profile&gt;&lt;profile type=&quot;print&quot; UID=&quot;2010071914543648299648&quot; sameAsDefault=&quot;0&quot;&gt;&lt;SQL&gt;SELECT Value, UID FROM Data WHERE LCID = '%WhereLCID%';&lt;/SQL&gt;&lt;OawDocProperty name=&quot;Outputprofile.External&quot; field=&quot;Outputprofile.External&quot;/&gt;&lt;/profile&gt;&lt;profile type=&quot;send&quot; UID=&quot;2006120514175878093883&quot; sameAsDefault=&quot;0&quot;&gt;&lt;SQL&gt;SELECT Value, UID FROM Data WHERE LCID = '%WhereLCID%';&lt;/SQL&gt;&lt;OawDocProperty name=&quot;Outputprofile.External&quot; field=&quot;Outputprofile.External&quot;/&gt;&lt;/profile&gt;&lt;profile type=&quot;save&quot; UID=&quot;2006120514401556040061&quot; sameAsDefault=&quot;0&quot;&gt;&lt;SQL&gt;SELECT Value, UID FROM Data WHERE LCID = '%WhereLCID%';&lt;/SQL&gt;&lt;OawDocProperty name=&quot;Outputprofile.External&quot; field=&quot;Outputprofile.External&quot;/&gt;&lt;/profile&gt;&lt;profile type=&quot;print&quot; UID=&quot;2010071914584326300121&quot; sameAsDefault=&quot;0&quot;&gt;&lt;SQL&gt;SELECT Value, UID FROM Data WHERE LCID = '%WhereLCID%';&lt;/SQL&gt;&lt;OawDocProperty name=&quot;Outputprofile.External&quot; field=&quot;Outputprofile.External&quot;/&gt;&lt;/profile&gt;&lt;profile type=&quot;print&quot; UID=&quot;2010071914585275568157&quot; sameAsDefault=&quot;0&quot;&gt;&lt;SQL&gt;SELECT Value, UID FROM Data WHERE LCID = '%WhereLCID%';&lt;/SQL&gt;&lt;OawDocProperty name=&quot;Outputprofile.External&quot; field=&quot;Outputprofile.External&quot;/&gt;&lt;/profile&gt;&lt;profile type=&quot;print&quot; UID=&quot;2010071914505949584758&quot; sameAsDefault=&quot;0&quot;&gt;&lt;SQL&gt;SELECT Value, UID FROM Data WHERE LCID = '%WhereLCID%';&lt;/SQL&gt;&lt;OawDocProperty name=&quot;Outputprofile.Internal&quot; field=&quot;Outputprofile.Internal&quot;/&gt;&lt;/profile&gt;&lt;profile type=&quot;print&quot; UID=&quot;2010071914510808109584&quot; sameAsDefault=&quot;0&quot;&gt;&lt;SQL&gt;SELECT Value, UID FROM Data WHERE LCID = '%WhereLCID%';&lt;/SQL&gt;&lt;OawDocProperty name=&quot;Outputprofile.Internal&quot; field=&quot;Outputprofile.Internal&quot;/&gt;&lt;/profile&gt;&lt;profile type=&quot;print&quot; UID=&quot;2010071914515554119854&quot; sameAsDefault=&quot;0&quot;&gt;&lt;SQL&gt;SELECT Value, UID FROM Data WHERE LCID = '%WhereLCID%';&lt;/SQL&gt;&lt;OawDocProperty name=&quot;Outputprofile.Internal&quot; field=&quot;Outputprofile.Internal&quot;/&gt;&lt;/profile&gt;&lt;profile type=&quot;send&quot; UID=&quot;2003010711200895123470110&quot; sameAsDefault=&quot;0&quot;&gt;&lt;SQL&gt;SELECT Value, UID FROM Data WHERE LCID = '%WhereLCID%';&lt;/SQL&gt;&lt;OawDocProperty name=&quot;Outputprofile.Internal&quot; field=&quot;Outputprofile.Internal&quot;/&gt;&lt;/profile&gt;&lt;profile type=&quot;save&quot; UID=&quot;2004062216425255253277&quot; sameAsDefault=&quot;0&quot;&gt;&lt;SQL&gt;SELECT Value, UID FROM Data WHERE LCID = '%WhereLCID%';&lt;/SQL&gt;&lt;OawDocProperty name=&quot;Outputprofile.Internal&quot; field=&quot;Outputprofile.Internal&quot;/&gt;&lt;/profile&gt;&lt;profile type=&quot;print&quot; UID=&quot;2006120711380151760646&quot; sameAsDefault=&quot;0&quot;&gt;&lt;SQL&gt;SELECT Value, UID FROM Data WHERE LCID = '%WhereLCID%';&lt;/SQL&gt;&lt;OawDocProperty name=&quot;Outputprofile.ExternalSignature&quot; field=&quot;Outputprofile.ExternalSignature&quot;/&gt;&lt;/profile&gt;&lt;profile type=&quot;send&quot; UID=&quot;2006121210395821292110&quot; sameAsDefault=&quot;0&quot;&gt;&lt;SQL&gt;SELECT Value, UID FROM Data WHERE LCID = '%WhereLCID%';&lt;/SQL&gt;&lt;OawDocProperty name=&quot;Outputprofile.ExternalSignature&quot; field=&quot;Outputprofile.ExternalSignature&quot;/&gt;&lt;/profile&gt;&lt;profile type=&quot;save&quot; UID=&quot;2006121210441235887611&quot; sameAsDefault=&quot;0&quot;&gt;&lt;SQL&gt;SELECT Value, UID FROM Data WHERE LCID = '%WhereLCID%';&lt;/SQL&gt;&lt;OawDocProperty name=&quot;Outputprofile.ExternalSignature&quot; field=&quot;Outputprofile.ExternalSignature&quot;/&gt;&lt;/profile&gt;&lt;/source&gt;"/>
    <w:docVar w:name="OawDocProp.2006040509495284662868" w:val="&lt;source&gt;&lt;Fields List=&quot;Name&quot;/&gt;&lt;profile type=&quot;default&quot; UID=&quot;&quot; sameAsDefault=&quot;0&quot;&gt;&lt;OawDocProperty name=&quot;Author.Name&quot; field=&quot;Name&quot;/&gt;&lt;/profile&gt;&lt;/source&gt;"/>
    <w:docVar w:name="OawDocProp.2010020409223900652065" w:val="&lt;source&gt;&lt;Fields List=&quot;Dok_Titel|G_Laufnummer|G_Signatur&quot;/&gt;&lt;profile type=&quot;default&quot; UID=&quot;&quot; sameAsDefault=&quot;0&quot;&gt;&lt;OawDocProperty name=&quot;CMIdata.Dok_Titel&quot; field=&quot;Dok_Titel&quot;/&gt;&lt;OawDocProperty name=&quot;CMIdata.G_Laufnummer&quot; field=&quot;G_Laufnummer&quot;/&gt;&lt;OawDocProperty name=&quot;CMIdata.G_Signatur&quot; field=&quot;G_Signatur&quot;/&gt;&lt;/profile&gt;&lt;/source&gt;"/>
    <w:docVar w:name="OawDocPropSource" w:val="&lt;DocProps&gt;&lt;DocProp UID=&quot;2002122011014149059130932&quot; EntryUID=&quot;2014021914331154344765&quot;&gt;&lt;Field Name=&quot;IDName&quot; Value=&quot;BKD, Dienststelle Berufs- und Weiterbildung_BB&quot;/&gt;&lt;Field Name=&quot;Departement&quot; Value=&quot;Bildungs- und Kulturdepartement&quot;/&gt;&lt;Field Name=&quot;Dienststelle1&quot; Value=&quot;&quot;/&gt;&lt;Field Name=&quot;Dienststelle2&quot; Value=&quot;&quot;/&gt;&lt;Field Name=&quot;Abteilung1&quot; Value=&quot;&quot;/&gt;&lt;Field Name=&quot;Abteilung2&quot; Value=&quot;&quot;/&gt;&lt;Field Name=&quot;AddressB1&quot; Value=&quot;Dienststelle Berufs- und Weiterbildung&quot;/&gt;&lt;Field Name=&quot;AddressB2&quot; Value=&quot;Betriebliche Bildung&quot;/&gt;&lt;Field Name=&quot;AddressB3&quot; Value=&quot;&quot;/&gt;&lt;Field Name=&quot;AddressB4&quot; Value=&quot;&quot;/&gt;&lt;Field Name=&quot;AddressN1&quot; Value=&quot;Obergrundstrasse 51&quot;/&gt;&lt;Field Name=&quot;AddressN2&quot; Value=&quot;6002 Luzern&quot;/&gt;&lt;Field Name=&quot;AddressN3&quot; Value=&quot;&quot;/&gt;&lt;Field Name=&quot;AddressN4&quot; Value=&quot;&quot;/&gt;&lt;Field Name=&quot;Postcode&quot; Value=&quot;6002&quot;/&gt;&lt;Field Name=&quot;City&quot; Value=&quot;Luzern&quot;/&gt;&lt;Field Name=&quot;Abteilungsinformation1&quot; Value=&quot;&quot;/&gt;&lt;Field Name=&quot;Abteilungsinformation2&quot; Value=&quot;&quot;/&gt;&lt;Field Name=&quot;Abteilungsinformation3&quot; Value=&quot;&quot;/&gt;&lt;Field Name=&quot;Abteilungsinformation4&quot; Value=&quot;&quot;/&gt;&lt;Field Name=&quot;Abteilungsinformation5&quot; Value=&quot;&quot;/&gt;&lt;Field Name=&quot;Abteilungsinformation6&quot; Value=&quot;&quot;/&gt;&lt;Field Name=&quot;Abteilungsinformation7&quot; Value=&quot;&quot;/&gt;&lt;Field Name=&quot;Abteilungsinformation8&quot; Value=&quot;&quot;/&gt;&lt;Field Name=&quot;Telefon&quot; Value=&quot;041 228 52 52&quot;/&gt;&lt;Field Name=&quot;Fax&quot; Value=&quot;&quot;/&gt;&lt;Field Name=&quot;LogoColor&quot; Value=&quot;%Logos%\Luzern.BKD.Logo.2100.350.emf&quot;/&gt;&lt;Field Name=&quot;LogoBlackWhite&quot; Value=&quot;%Logos%\Luzern.BKD.Logo.2100.350.emf&quot;/&gt;&lt;Field Name=&quot;LogoZertifikate&quot; Value=&quot;%Logos%\EFQM.300.2970.emf&quot;/&gt;&lt;Field Name=&quot;Email&quot; Value=&quot;info.dbw@lu.ch&quot;/&gt;&lt;Field Name=&quot;Internet&quot; Value=&quot;www.beruf.lu.ch&quot;/&gt;&lt;Field Name=&quot;LogoSignature&quot; Value=&quot;&quot;/&gt;&lt;Field Name=&quot;LogoPowerPointTitleLast&quot; Value=&quot;&quot;/&gt;&lt;Field Name=&quot;LogoPowerPointTitleFirst&quot; Value=&quot;&quot;/&gt;&lt;Field Name=&quot;LogoPowerPointChapter&quot; Value=&quot;&quot;/&gt;&lt;Field Name=&quot;LogoPowerPointSlide&quot; Value=&quot;&quot;/&gt;&lt;Field Name=&quot;LogoNeutral&quot; Value=&quot;%Logos%\Luzern.BKD.Logo.2100.350.emf&quot;/&gt;&lt;Field Name=&quot;LogoSchriftzug&quot; Value=&quot;%Logos%\Schriftzug.199.1439.emf&quot;/&gt;&lt;Field Name=&quot;LogoTag&quot; Value=&quot;%Logos%\dbw.2099.217.emf&quot;/&gt;&lt;Field Name=&quot;Data_UID&quot; Value=&quot;2014021914331154344765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212191811121321310321301031x&quot; EntryUID=&quot;2019081211214844633770&quot;&gt;&lt;Field Name=&quot;IDName&quot; Value=&quot;Hoti Sherine, DBW-A&quot;/&gt;&lt;Field Name=&quot;Name&quot; Value=&quot;Sherine Hoti&quot;/&gt;&lt;Field Name=&quot;PersonalNumber&quot; Value=&quot;&quot;/&gt;&lt;Field Name=&quot;DirectPhone&quot; Value=&quot;041 228 77 18&quot;/&gt;&lt;Field Name=&quot;DirectFax&quot; Value=&quot;&quot;/&gt;&lt;Field Name=&quot;Mobile&quot; Value=&quot;&quot;/&gt;&lt;Field Name=&quot;EMail&quot; Value=&quot;sherine.hoti@lu.ch&quot;/&gt;&lt;Field Name=&quot;Function&quot; Value=&quot;Lernende Büroassistentin EBA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Initials&quot; Value=&quot;hos&quot;/&gt;&lt;Field Name=&quot;SignatureAdditional2&quot; Value=&quot;&quot;/&gt;&lt;Field Name=&quot;SignatureAdditional1&quot; Value=&quot;&quot;/&gt;&lt;Field Name=&quot;Lizenz_noetig&quot; Value=&quot;Ja&quot;/&gt;&lt;Field Name=&quot;Data_UID&quot; Value=&quot;2019081211214844633770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06040509495284662868&quot; EntryUID=&quot;2019081211214844633770&quot;&gt;&lt;Field Name=&quot;IDName&quot; Value=&quot;Hoti Sherine, DBW-A&quot;/&gt;&lt;Field Name=&quot;Name&quot; Value=&quot;Sherine Hoti&quot;/&gt;&lt;Field Name=&quot;PersonalNumber&quot; Value=&quot;&quot;/&gt;&lt;Field Name=&quot;DirectPhone&quot; Value=&quot;041 228 77 18&quot;/&gt;&lt;Field Name=&quot;DirectFax&quot; Value=&quot;&quot;/&gt;&lt;Field Name=&quot;Mobile&quot; Value=&quot;&quot;/&gt;&lt;Field Name=&quot;EMail&quot; Value=&quot;sherine.hoti@lu.ch&quot;/&gt;&lt;Field Name=&quot;Function&quot; Value=&quot;Lernende Büroassistentin EBA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Initials&quot; Value=&quot;hos&quot;/&gt;&lt;Field Name=&quot;SignatureAdditional2&quot; Value=&quot;&quot;/&gt;&lt;Field Name=&quot;SignatureAdditional1&quot; Value=&quot;&quot;/&gt;&lt;Field Name=&quot;Lizenz_noetig&quot; Value=&quot;Ja&quot;/&gt;&lt;Field Name=&quot;Data_UID&quot; Value=&quot;2019081211214844633770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0072016315072560894&quot; EntryUID=&quot;2003121817293296325874&quot;&gt;&lt;Field Name=&quot;IDName&quot; Value=&quot;(Leer)&quot;/&gt;&lt;/DocProp&gt;&lt;DocProp UID=&quot;2016110913315368876110&quot; EntryUID=&quot;2003121817293296325874&quot;&gt;&lt;Field Name=&quot;IDName&quot; Value=&quot;(Leer)&quot;/&gt;&lt;/DocProp&gt;&lt;/DocProps&gt;_x000d_"/>
    <w:docVar w:name="OawDocumentLanguageID" w:val="2055"/>
    <w:docVar w:name="OawDocumentStatus" w:val="default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PositionWithValue&quot; Icon=&quot;3546&quot; Label=&quot;&amp;lt;translate&amp;gt;Style.PositionWithValue&amp;lt;/translate&amp;gt;&quot; Command=&quot;StyleApply&quot; Parameter=&quot;PositionWithValue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8&quot;/&gt;_x000d_&lt;/Item&gt;_x000d_&lt;Item Type=&quot;SubMenu&quot; IDName=&quot;StructureStyles&quot;&gt;_x000d_&lt;Item Type=&quot;Button&quot; IDName=&quot;DocumentType&quot; Icon=&quot;3546&quot; Label=&quot;&amp;lt;translate&amp;gt;Style.DocumentType&amp;lt;/translate&amp;gt;&quot; Command=&quot;StyleApply&quot; Parameter=&quot;Inhalts-Typ&quot;/&gt;_x000d_&lt;Item Type=&quot;Button&quot; IDName=&quot;Subject&quot; Icon=&quot;3546&quot; Label=&quot;&amp;lt;translate&amp;gt;Style.Subject&amp;lt;/translate&amp;gt;&quot; Command=&quot;StyleApply&quot; Parameter=&quot;Betreff&quot;/&gt;_x000d_&lt;Item Type=&quot;Button&quot; IDName=&quot;Abschnitt&quot; Icon=&quot;3546&quot; Label=&quot;Abschnitt&quot; Command=&quot;StyleApply&quot; Parameter=&quot;Abschnitt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1 ohne&quot; Icon=&quot;3546&quot; Label=&quot;Überschrift 1 o. Nr.&quot; Command=&quot;StyleApply&quot; Parameter=&quot;Überschrift 1 o. Nr.&quot;/&gt;_x000d_&lt;Item Type=&quot;Button&quot; IDName=&quot;2 ohne&quot; Icon=&quot;3546&quot; Label=&quot;Überschrift 2 o. Nr.&quot; Command=&quot;StyleApply&quot; Parameter=&quot;Überschrift 2 o. Nr.&quot;/&gt;_x000d_&lt;Item Type=&quot;Button&quot; IDName=&quot;3 ohne&quot; Icon=&quot;3546&quot; Label=&quot;Überschrift 3 o. Nr.&quot; Command=&quot;StyleApply&quot; Parameter=&quot;Überschrift 3 o. Nr.&quot;/&gt;_x000d_&lt;Item Type=&quot;Button&quot; IDName=&quot;4 ohne&quot; Icon=&quot;3546&quot; Label=&quot;Überschrift 4 o. Nr.&quot; Command=&quot;StyleApply&quot; Parameter=&quot;Überschrift 4 o. Nr.&quot;/&gt;_x000d_&lt;Item Type=&quot;Separator&quot;/&gt;_x000d_&lt;Item Type=&quot;Button&quot; IDName=&quot;Appendix&quot; Icon=&quot;3546&quot; Label=&quot;Anhang&quot; Command=&quot;StyleApply&quot; Parameter=&quot;Appendix&quot;/&gt;_x000d_&lt;/Item&gt;_x000d_&lt;Item Type=&quot;SubMenu&quot; IDName=&quot;TopicStyles&quot;&gt;_x000d_&lt;Item Type=&quot;Button&quot; IDName=&quot;Topic075&quot; Icon=&quot;3546&quot; Label=&quot;&amp;lt;translate&amp;gt;Style.Topic075&amp;lt;/translate&amp;gt;&quot; Command=&quot;StyleApply&quot; Parameter=&quot;Topic075&quot;/&gt;_x000d_&lt;Item Type=&quot;Button&quot; IDName=&quot;Topic300&quot; Icon=&quot;3546&quot; Label=&quot;&amp;lt;translate&amp;gt;Style.Topic300&amp;lt;/translate&amp;gt;&quot; Command=&quot;StyleApply&quot; Parameter=&quot;Topic300&quot;/&gt;_x000d_&lt;Item Type=&quot;Button&quot; IDName=&quot;Topic450&quot; Icon=&quot;3546&quot; Label=&quot;&amp;lt;translate&amp;gt;Style.Topic450&amp;lt;/translate&amp;gt;&quot; Command=&quot;StyleApply&quot; Parameter=&quot;Topic450&quot;/&gt;_x000d_&lt;Item Type=&quot;Button&quot; IDName=&quot;Topic600&quot; Icon=&quot;3546&quot; Label=&quot;&amp;lt;translate&amp;gt;Style.Topic600&amp;lt;/translate&amp;gt;&quot; Command=&quot;StyleApply&quot; Parameter=&quot;Topic600&quot;/&gt;_x000d_&lt;Item Type=&quot;Button&quot; IDName=&quot;Topic750&quot; Icon=&quot;3546&quot; Label=&quot;&amp;lt;translate&amp;gt;Style.Topic750&amp;lt;/translate&amp;gt;&quot; Command=&quot;StyleApply&quot; Parameter=&quot;Topic750&quot;/&gt;_x000d_&lt;Item Type=&quot;Button&quot; IDName=&quot;Topic900&quot; Icon=&quot;3546&quot; Label=&quot;&amp;lt;translate&amp;gt;Style.Topic900&amp;lt;/translate&amp;gt;&quot; Command=&quot;StyleApply&quot; Parameter=&quot;Topic900&quot;/&gt;_x000d_&lt;Item Type=&quot;Separator&quot;/&gt;_x000d_&lt;Item Type=&quot;Button&quot; IDName=&quot;Topic075Line&quot; Icon=&quot;3546&quot; Label=&quot;&amp;lt;translate&amp;gt;Style.Topic075Line&amp;lt;/translate&amp;gt;&quot; Command=&quot;StyleApply&quot; Parameter=&quot;Topic075Line&quot;/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450Line&quot; Icon=&quot;3546&quot; Label=&quot;&amp;lt;translate&amp;gt;Style.Topic450Line&amp;lt;/translate&amp;gt;&quot; Command=&quot;StyleApply&quot; Parameter=&quot;Topic45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750Line&quot; Icon=&quot;3546&quot; Label=&quot;&amp;lt;translate&amp;gt;Style.Topic750Line&amp;lt;/translate&amp;gt;&quot; Command=&quot;StyleApply&quot; Parameter=&quot;Topic75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838&quot; Label=&quot;&amp;lt;translate&amp;gt;Style.ListWithSymbols&amp;lt;/translate&amp;gt;&quot; Command=&quot;StyleApply&quot; Parameter=&quot;ListWithSymbols&quot;/&gt;_x000d_&lt;Item Type=&quot;Button&quot; IDName=&quot;ListWithLetters&quot; Icon=&quot;80&quot; Label=&quot;&amp;lt;translate&amp;gt;Style.ListWithLetters&amp;lt;/translate&amp;gt;&quot; Command=&quot;StyleApply&quot; Parameter=&quot;ListWithLetters&quot;/&gt;_x000d_&lt;Item Type=&quot;Button&quot; IDName=&quot;ListWithNumbers&quot; Icon=&quot;71&quot; Label=&quot;&amp;lt;translate&amp;gt;Style.ListWithNumbers&amp;lt;/translate&amp;gt;&quot; Command=&quot;StyleApply&quot; Parameter=&quot;ListWithNumbers&quot;/&gt;_x000d_&lt;Item Type=&quot;Button&quot; IDName=&quot;ListLevelsWithNumbers&quot; Icon=&quot;71&quot; Label=&quot;&amp;lt;translate&amp;gt;Style.ListLevelsWithNumbers&amp;lt;/translate&amp;gt;&quot; Command=&quot;StyleApply&quot; Parameter=&quot;ListLevelsWithNumbers&quot;/&gt;_x000d_&lt;Item Type=&quot;Button&quot; IDName=&quot;ListWithCheckBoxes&quot; Icon=&quot;220&quot; Label=&quot;&amp;lt;translate&amp;gt;Style.ListWithCheckBoxes&amp;lt;/translate&amp;gt;&quot; Command=&quot;StyleApply&quot; Parameter=&quot;ListWithCheckBoxes&quot;/&gt;_x000d_&lt;/Item&gt;_x000d_&lt;Item Type=&quot;SubMenu&quot; IDName=&quot;LawStyles&quot;&gt;_x000d_&lt;Item Type=&quot;Button&quot; IDName=&quot;Art-Titel&quot; Icon=&quot;3546&quot; Label=&quot;&amp;lt;translate&amp;gt;Style.ArtTitel&amp;lt;/translate&amp;gt;&quot; Command=&quot;StyleApply&quot; Parameter=&quot;Art-Titel&quot;/&gt;_x000d_&lt;Item Type=&quot;Button&quot; IDName=&quot;Art-Text&quot; Icon=&quot;3546&quot; Label=&quot;&amp;lt;translate&amp;gt;Style.ArtText&amp;lt;/translate&amp;gt;&quot; Command=&quot;StyleApply&quot; Parameter=&quot;Art-Text&quot;/&gt;_x000d_&lt;Item Type=&quot;Button&quot; IDName=&quot;Art-Hochgestellt&quot; Icon=&quot;3114&quot; Label=&quot;&amp;lt;translate&amp;gt;Style.ArtHochgestellt&amp;lt;/translate&amp;gt;&quot; Command=&quot;StyleApply&quot; Parameter=&quot;Art-Hochgestellt&quot;/&gt;_x000d_&lt;Item Type=&quot;Button&quot; IDName=&quot;DefaultParagraphFont&quot;  Icon=&quot;3114&quot; Label=&quot;&amp;lt;translate&amp;gt;Style.DefaultParagraphFont&amp;lt;/translate&amp;gt;&quot; Command=&quot;StyleApply&quot; Parameter=&quot;-66&quot;/&gt;_x000d_&lt;/Item&gt;_x000d_&lt;/MenusDef&gt;"/>
    <w:docVar w:name="OawOMS" w:val="&lt;OawOMS&gt;&lt;send profileUID=&quot;1&quot;&gt;&lt;mail&gt;&lt;cc&gt;&lt;/cc&gt;&lt;bcc&gt;&lt;/bcc&gt;&lt;to&gt;&lt;value type=&quot;OawDocProperty&quot; name=&quot;Receipient.EMail&quot;&gt;&lt;separator text=&quot;&quot;&gt;&lt;/separator&gt;&lt;format text=&quot;&quot;&gt;&lt;/format&gt;&lt;/value&gt;&lt;/to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word&gt;&lt;subject&gt;&lt;value type=&quot;OawDocVar&quot; name=&quot;BM_DocumentSubject&quot;&gt;&lt;separator text=&quot;&quot;&gt;&lt;/separator&gt;&lt;format text=&quot;&quot;&gt;&lt;/format&gt;&lt;/value&gt;&lt;/subject&gt;&lt;title&gt;&lt;value type=&quot;OawLanguage&quot; name=&quot;Template.Letter&quot;&gt;&lt;separator text=&quot;&quot;&gt;&lt;/separator&gt;&lt;format text=&quot;&quot;&gt;&lt;/format&gt;&lt;/value&gt;&lt;/title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word&gt;&lt;PDF&gt;&lt;subject&gt;&lt;value type=&quot;OawDocVar&quot; name=&quot;BM_DocumentSubject&quot;&gt;&lt;separator text=&quot;&quot;&gt;&lt;/separator&gt;&lt;format text=&quot;&quot;&gt;&lt;/format&gt;&lt;/value&gt;&lt;/subject&gt;&lt;title&gt;&lt;value type=&quot;OawLanguage&quot; name=&quot;Template.Letter&quot;&gt;&lt;separator text=&quot;&quot;&gt;&lt;/separator&gt;&lt;format text=&quot;&quot;&gt;&lt;/format&gt;&lt;/value&gt;&lt;/title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/send&gt;&lt;save profileUID=&quot;2003112610595290705547&quot;&gt;&lt;word&gt;&lt;fileName&gt;&lt;value type=&quot;OawBookmark&quot; name=&quot;Subject&quot;&gt;&lt;separator text=&quot;&quot;&gt;&lt;/separator&gt;&lt;format text=&quot;&quot;&gt;&lt;/format&gt;&lt;/value&gt;&lt;/fileName&gt;&lt;/word&gt;&lt;PDF&gt;&lt;fileName&gt;&lt;value type=&quot;OawBookmark&quot; name=&quot;Subject&quot;&gt;&lt;separator text=&quot;&quot;&gt;&lt;/separator&gt;&lt;format text=&quot;&quot;&gt;&lt;/format&gt;&lt;/value&gt;&lt;/fileName&gt;&lt;/PDF&gt;&lt;/save&gt;&lt;send profileUID=&quot;2003010711200895123470110&quot;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/body&gt;&lt;/mail&gt;&lt;word&gt;&lt;keywords&gt;&lt;/keywords&gt;&lt;language&gt;&lt;/language&gt;&lt;documentVersion&gt;&lt;/documentVersion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language&gt;&lt;/language&gt;&lt;documentVersion&gt;&lt;/documentVersion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end&gt;&lt;send profileUID=&quot;2004040214394261858638&quot;&gt;&lt;PDF&gt;&lt;title&gt;&lt;value type=&quot;OawLanguage&quot; name=&quot;Template.Letter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end profileUID=&quot;2004040214394214143821&quot;&gt;&lt;mail&gt;&lt;subject&gt;&lt;value type=&quot;OawDocVar&quot; name=&quot;BM_DocumentSubject&quot;&gt;&lt;separator text=&quot;&quot;&gt;&lt;/separator&gt;&lt;format text=&quot;&quot;&gt;&lt;/format&gt;&lt;/value&gt;&lt;/subject&gt;&lt;to&gt;&lt;value type=&quot;OawDocProperty&quot; name=&quot;Receipient.EMail&quot;&gt;&lt;separator text=&quot;&quot;&gt;&lt;/separator&gt;&lt;format text=&quot;&quot;&gt;&lt;/format&gt;&lt;/value&gt;&lt;/to&gt;&lt;body&gt;&lt;value type=&quot;OawDocVar&quot; name=&quot;BM_ReceipientSaluta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DocVar&quot; name=&quot;BM_Document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ave profileUID=&quot;2003112717153125284480&quot;&gt;&lt;word&gt;&lt;keywords&gt;&lt;/keywords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fileName&gt;&lt;value type=&quot;OawBookmark&quot; name=&quot;Subject&quot;&gt;&lt;separator text=&quot;&quot;&gt;&lt;/separator&gt;&lt;format text=&quot;&quot;&gt;&lt;/format&gt;&lt;/value&gt;&lt;/fileName&gt;&lt;/word&gt;&lt;PDF&gt;&lt;keywords&gt;&lt;/keywords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fileName&gt;&lt;value type=&quot;OawBookmark&quot; name=&quot;Subject&quot;&gt;&lt;separator text=&quot;&quot;&gt;&lt;/separator&gt;&lt;format text=&quot;&quot;&gt;&lt;/format&gt;&lt;/value&gt;&lt;/fileName&gt;&lt;/PDF&gt;&lt;/save&gt;&lt;save profileUID=&quot;2004040214492466553768&quot;&gt;&lt;word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word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/save&gt;&lt;save profileUID=&quot;2003112513571987705547&quot;&gt;&lt;word&gt;&lt;fileName&gt;&lt;value type=&quot;OawBookmark&quot; name=&quot;Subject&quot;&gt;&lt;separator text=&quot;&quot;&gt;&lt;/separator&gt;&lt;format text=&quot;&quot;&gt;&lt;/format&gt;&lt;/value&gt;&lt;/fileName&gt;&lt;/word&gt;&lt;PDF&gt;&lt;fileName&gt;&lt;value type=&quot;OawBookmark&quot; name=&quot;Subject&quot;&gt;&lt;separator text=&quot;&quot;&gt;&lt;/separator&gt;&lt;format text=&quot;&quot;&gt;&lt;/format&gt;&lt;/value&gt;&lt;/fileName&gt;&lt;/PDF&gt;&lt;/save&gt;&lt;save profileUID=&quot;2004062216425255253277&quot;&gt;&lt;word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ave&gt;&lt;save profileUID=&quot;2006120514374995979992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DocVar&quot; name=&quot;BM_DocumentSubject&quot;&gt;&lt;separator text=&quot;&quot;&gt;&lt;/separator&gt;&lt;format text=&quot;&quot;&gt;&lt;/format&gt;&lt;/value&gt;&lt;/fileName&gt;&lt;/PDF&gt;&lt;/save&gt;&lt;save profileUID=&quot;2006120514401556040061&quot;&gt;&lt;word&gt;&lt;keywords&gt;&lt;/keywords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subject&gt;&lt;value type=&quot;OawBookmark&quot; name=&quot;Subject&quot;&gt;&lt;separator text=&quot;&quot;&gt;&lt;/separator&gt;&lt;format text=&quot;&quot;&gt;&lt;/format&gt;&lt;/value&gt;&lt;/subject&gt;&lt;title&gt;&lt;value type=&quot;OawBookmark&quot; name=&quot;ContentType&quot;&gt;&lt;separator text=&quot;&quot;&gt;&lt;/separator&gt;&lt;format text=&quot;&quot;&gt;&lt;/format&gt;&lt;/value&gt;&lt;/title&gt;&lt;author&gt;&lt;value type=&quot;OawDocProperty&quot; name=&quot;Author.Name&quot;&gt;&lt;separator text=&quot;&quot;&gt;&lt;/separator&gt;&lt;format text=&quot;&quot;&gt;&lt;/format&gt;&lt;/value&gt;&lt;/author&gt;&lt;fileName&gt;&lt;value type=&quot;OawBookmark&quot; name=&quot;Subject&quot;&gt;&lt;separator text=&quot;&quot;&gt;&lt;/separator&gt;&lt;format text=&quot;&quot;&gt;&lt;/format&gt;&lt;/value&gt;&lt;/fileName&gt;&lt;/word&gt;&lt;PDF&gt;&lt;keywords&gt;&lt;/keywords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subject&gt;&lt;value type=&quot;OawBookmark&quot; name=&quot;Subject&quot;&gt;&lt;separator text=&quot;&quot;&gt;&lt;/separator&gt;&lt;format text=&quot;&quot;&gt;&lt;/format&gt;&lt;/value&gt;&lt;/subject&gt;&lt;title&gt;&lt;value type=&quot;OawBookmark&quot; name=&quot;ContentType&quot;&gt;&lt;separator text=&quot;&quot;&gt;&lt;/separator&gt;&lt;format text=&quot;&quot;&gt;&lt;/format&gt;&lt;/value&gt;&lt;/title&gt;&lt;author&gt;&lt;value type=&quot;OawDocProperty&quot; name=&quot;Author.Name&quot;&gt;&lt;separator text=&quot;&quot;&gt;&lt;/separator&gt;&lt;format text=&quot;&quot;&gt;&lt;/format&gt;&lt;/value&gt;&lt;/author&gt;&lt;fileName&gt;&lt;value type=&quot;OawBookmark&quot; name=&quot;Subject&quot;&gt;&lt;separator text=&quot;&quot;&gt;&lt;/separator&gt;&lt;format text=&quot;&quot;&gt;&lt;/format&gt;&lt;/value&gt;&lt;/fileName&gt;&lt;/PDF&gt;&lt;/save&gt;&lt;save profileUID=&quot;2006120514412679025182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DocVar&quot; name=&quot;BM_DocumentSubject&quot;&gt;&lt;separator text=&quot;&quot;&gt;&lt;/separator&gt;&lt;format text=&quot;&quot;&gt;&lt;/format&gt;&lt;/value&gt;&lt;/fileName&gt;&lt;/PDF&gt;&lt;/save&gt;&lt;save profileUID=&quot;2006120514423114802349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DocVar&quot; name=&quot;BM_DocumentSubject&quot;&gt;&lt;separator text=&quot;&quot;&gt;&lt;/separator&gt;&lt;format text=&quot;&quot;&gt;&lt;/format&gt;&lt;/value&gt;&lt;/fileName&gt;&lt;/PDF&gt;&lt;/save&gt;&lt;send profileUID=&quot;2006120514175878093883&quot;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/body&gt;&lt;/mail&gt;&lt;word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end&gt;&lt;send profileUID=&quot;2006120514215842576656&quot;&gt;&lt;PDF&gt;&lt;fileName&gt;&lt;value type=&quot;OawBookmark&quot; name=&quot;Subject&quot;&gt;&lt;separator text=&quot;&quot;&gt;&lt;/separator&gt;&lt;format text=&quot;&quot;&gt;&lt;/format&gt;&lt;/value&gt;&lt;/fileName&gt;&lt;keywords&gt;&lt;/keywords&gt;&lt;author&gt;&lt;value type=&quot;OawDocProperty&quot; name=&quot;Company.Company&quot;&gt;&lt;separator text=&quot;&quot;&gt;&lt;/separator&gt;&lt;format text=&quot;&quot;&gt;&lt;/format&gt;&lt;/value&gt;&lt;/author&gt;&lt;subject&gt;&lt;value type=&quot;OawDocVar&quot; name=&quot;BM_DocumentSubject&quot;&gt;&lt;separator text=&quot;&quot;&gt;&lt;/separator&gt;&lt;format text=&quot;&quot;&gt;&lt;/format&gt;&lt;/value&gt;&lt;/subject&gt;&lt;title&gt;&lt;value type=&quot;OawLanguage&quot; name=&quot;Template.Letter&quot;&gt;&lt;separator text=&quot;&quot;&gt;&lt;/separator&gt;&lt;format text=&quot;&quot;&gt;&lt;/format&gt;&lt;/value&gt;&lt;/title&gt;&lt;/PDF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end profileUID=&quot;2006120514241910601803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end profileUID=&quot;2006121210395821292110&quot;&gt;&lt;mail&gt;&lt;to&gt;&lt;value type=&quot;OawDocProperty&quot; name=&quot;Receipient.EMail&quot;&gt;&lt;separator text=&quot;&quot;&gt;&lt;/separator&gt;&lt;format text=&quot;&quot;&gt;&lt;/format&gt;&lt;/value&gt;&lt;/to&gt;&lt;cc&gt;&lt;/cc&gt;&lt;bcc&gt;&lt;/bcc&gt;&lt;body&gt;&lt;/body&gt;&lt;subject&gt;&lt;value type=&quot;OawBookmark&quot; name=&quot;Subject&quot;&gt;&lt;separator text=&quot;&quot;&gt;&lt;/separator&gt;&lt;format text=&quot;&quot;&gt;&lt;/format&gt;&lt;/value&gt;&lt;/subject&gt;&lt;/mail&gt;&lt;word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end&gt;&lt;save profileUID=&quot;2006121210441235887611&quot;&gt;&lt;word&gt;&lt;keywords&gt;&lt;/keywords&gt;&lt;manager&gt;&lt;value type=&quot;OawDocProperty&quot; name=&quot;Contactperson.Name&quot;&gt;&lt;separator text=&quot;&quot;&gt;&lt;/separator&gt;&lt;format text=&quot;&quot;&gt;&lt;/format&gt;&lt;/value&gt;&lt;/manager&gt;&lt;author&gt;&lt;value type=&quot;OawDocProperty&quot; name=&quot;Author.Name&quot;&gt;&lt;separator text=&quot;&quot;&gt;&lt;/separator&gt;&lt;format text=&quot;&quot;&gt;&lt;/format&gt;&lt;/value&gt;&lt;/autho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manager&gt;&lt;value type=&quot;OawDocProperty&quot; name=&quot;Contactperson.Name&quot;&gt;&lt;separator text=&quot;&quot;&gt;&lt;/separator&gt;&lt;format text=&quot;&quot;&gt;&lt;/format&gt;&lt;/value&gt;&lt;/manager&gt;&lt;author&gt;&lt;value type=&quot;OawDocProperty&quot; name=&quot;Author.Name&quot;&gt;&lt;separator text=&quot;&quot;&gt;&lt;/separator&gt;&lt;format text=&quot;&quot;&gt;&lt;/format&gt;&lt;/value&gt;&lt;/autho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ave&gt;&lt;/OawOMS&gt;_x000d_"/>
    <w:docVar w:name="oawPaperSize" w:val="7"/>
    <w:docVar w:name="OawPrint.2006120711380151760646" w:val="&lt;source&gt;&lt;documentProperty UID=&quot;2003060614150123456789&quot;&gt;&lt;SQL&gt;SELECT Value, UID FROM Data WHERE LCID = '%WhereLCID%';&lt;/SQL&gt;&lt;OawDocProperty name=&quot;Outputprofile.ExternalSignature&quot; field=&quot;Outputprofile.ExternalSignature&quot;/&gt;&lt;/documentProperty&gt;&lt;/source&gt;"/>
    <w:docVar w:name="OawPrint.2010071914505949584758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Print.2010071914510808109584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Print.2010071914515554119854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Print.2010071914543648299648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Print.2010071914584326300121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Print.2010071914585275568157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PrinterTray.2003010711185094343750537" w:val="document.firstpage:=2004040215283940034110;document.otherpages:=2004040215283940034110;"/>
    <w:docVar w:name="OawPrinterTray.2004040214370529854396" w:val="document.firstpage:=2003061718064858105452;document.otherpages:=2003061718064858105452;"/>
    <w:docVar w:name="OawPrinterTray.2006120514062149532222" w:val="document.firstpage:=2003061718080779000241;document.otherpages:=2003061718080779000241;"/>
    <w:docVar w:name="OawPrinterTray.2006120514073882160728" w:val="document.firstpage:=2003061718064858105452;document.otherpages:=2003061718064858105452;"/>
    <w:docVar w:name="OawPrinterTray.2006120711380151760646" w:val="document.firstpage:=2003061718080779000241;document.otherpages:=2003061718080779000241;"/>
    <w:docVar w:name="OawPrinterTray.2010071914505949584758" w:val="document.firstpage:=2003061718080779000241;document.otherpages:=2003061718080779000241;"/>
    <w:docVar w:name="OawPrinterTray.2010071914510808109584" w:val="document.firstpage:=2010071914442260920131;document.otherpages:=2010071914442260920131;"/>
    <w:docVar w:name="OawPrinterTray.2010071914515554119854" w:val="document.firstpage:=2010071914525983794155;document.otherpages:=2010071914525983794155;"/>
    <w:docVar w:name="OawPrinterTray.2010071914543648299648" w:val="document.firstpage:=2003061718080779000241;document.otherpages:=2003061718080779000241;"/>
    <w:docVar w:name="OawPrinterTray.2010071914584326300121" w:val="document.firstpage:=2010071914442260920131;document.otherpages:=2010071914442260920131;"/>
    <w:docVar w:name="OawPrinterTray.2010071914585275568157" w:val="document.firstpage:=2010071914525983794155;document.otherpages:=2010071914525983794155;"/>
    <w:docVar w:name="OawPrinterTray.3" w:val="document.firstpage:=2003061718080779000241;document.otherpages:=2003061718080779000241;"/>
    <w:docVar w:name="OawPrinterTray.4" w:val="document.firstpage:=2003061718064858105452;document.otherpages:=2003061718064858105452;"/>
    <w:docVar w:name="OawPrintRestore.2006120711380151760646" w:val="&lt;source&gt;&lt;documentProperty UID=&quot;&quot;&gt;&lt;Fields List=&quot;&quot;/&gt;&lt;OawDocProperty name=&quot;Outputprofile.ExternalSignature&quot; field=&quot;&quot;/&gt;&lt;/documentProperty&gt;&lt;/source&gt;"/>
    <w:docVar w:name="OawPrintRestore.2010071914505949584758" w:val="&lt;source&gt;&lt;documentProperty UID=&quot;&quot;&gt;&lt;Fields List=&quot;&quot;/&gt;&lt;OawDocProperty name=&quot;Outputprofile.Internal&quot; field=&quot;&quot;/&gt;&lt;/documentProperty&gt;&lt;/source&gt;"/>
    <w:docVar w:name="OawPrintRestore.2010071914510808109584" w:val="&lt;source&gt;&lt;documentProperty UID=&quot;&quot;&gt;&lt;Fields List=&quot;&quot;/&gt;&lt;OawDocProperty name=&quot;Outputprofile.Internal&quot; field=&quot;&quot;/&gt;&lt;/documentProperty&gt;&lt;/source&gt;"/>
    <w:docVar w:name="OawPrintRestore.2010071914515554119854" w:val="&lt;source&gt;&lt;documentProperty UID=&quot;&quot;&gt;&lt;Fields List=&quot;&quot;/&gt;&lt;OawDocProperty name=&quot;Outputprofile.Internal&quot; field=&quot;&quot;/&gt;&lt;/documentProperty&gt;&lt;/source&gt;"/>
    <w:docVar w:name="OawPrintRestore.2010071914543648299648" w:val="&lt;source&gt;&lt;documentProperty UID=&quot;&quot;&gt;&lt;Fields List=&quot;&quot;/&gt;&lt;OawDocProperty name=&quot;Outputprofile.External&quot; field=&quot;&quot;/&gt;&lt;/documentProperty&gt;&lt;/source&gt;"/>
    <w:docVar w:name="OawPrintRestore.2010071914584326300121" w:val="&lt;source&gt;&lt;documentProperty UID=&quot;&quot;&gt;&lt;Fields List=&quot;&quot;/&gt;&lt;OawDocProperty name=&quot;Outputprofile.External&quot; field=&quot;&quot;/&gt;&lt;/documentProperty&gt;&lt;/source&gt;"/>
    <w:docVar w:name="OawPrintRestore.2010071914585275568157" w:val="&lt;source&gt;&lt;documentProperty UID=&quot;&quot;&gt;&lt;Fields List=&quot;&quot;/&gt;&lt;OawDocProperty name=&quot;Outputprofile.External&quot; field=&quot;&quot;/&gt;&lt;/documentProperty&gt;&lt;/source&gt;"/>
    <w:docVar w:name="OawProjectID" w:val="luchmaster"/>
    <w:docVar w:name="OawRecipients" w:val="&lt;Recipients&gt;&lt;Recipient&gt;&lt;UID&gt;2019082613013338122339&lt;/UID&gt;&lt;IDName&gt;Empfänger&lt;/IDName&gt;&lt;RecipientPlainUnchanged&gt;-1&lt;/RecipientPlainUnchanged&gt;&lt;RecipientActive&gt;-1&lt;/RecipientActive&gt;&lt;RecipientIcon&gt;Contact&lt;/RecipientIcon&gt;&lt;MappingTableLabel&gt;&lt;/MappingTableLabel&gt;&lt;MappingTableActive&gt;&lt;/MappingTableActive&gt;&lt;DeliveryOption&gt;&lt;/DeliveryOption&gt;&lt;DeliveryOption2&gt;&lt;/DeliveryOption2&gt;&lt;Company&gt;&lt;/Company&gt;&lt;Department&gt;&lt;/Department&gt;&lt;Title&gt;&lt;/Title&gt;&lt;FirstName&gt;&lt;/FirstName&gt;&lt;MiddleName&gt;&lt;/MiddleName&gt;&lt;LastName&gt;&lt;/LastName&gt;&lt;Suffix&gt;&lt;/Suffix&gt;&lt;FullName&gt;&lt;/FullName&gt;&lt;JobTitle&gt;&lt;/JobTitle&gt;&lt;AddressStreet&gt;&lt;/AddressStreet&gt;&lt;AddressZIP&gt;&lt;/AddressZIP&gt;&lt;AddressCity&gt;&lt;/AddressCity&gt;&lt;Address&gt;&lt;/Address&gt;&lt;CompleteAddress&gt;&lt;/CompleteAddress&gt;&lt;AddressSingleLine&gt;&lt;/AddressSingleLine&gt;&lt;Telephone&gt;&lt;/Telephone&gt;&lt;Fax&gt;&lt;/Fax&gt;&lt;EMail&gt;&lt;/EMail&gt;&lt;CopyTo&gt;&lt;/CopyTo&gt;&lt;Introduction&gt;%SelectionStart%Sehr geehrte Damen und Herren%SelectionEnd%&lt;/Introduction&gt;&lt;Closing&gt;Freundliche Grüsse&lt;/Closing&gt;&lt;FormattedFullAddress&gt;&lt;/FormattedFullAddress&gt;&lt;CompleteAddressImported&gt;&lt;/CompleteAddressImported&gt;&lt;BBZ.SchülerAnrede&gt;&lt;/BBZ.SchülerAnrede&gt;&lt;BBZ.SchülerVorname&gt;&lt;/BBZ.SchülerVorname&gt;&lt;BBZ.SchülerName&gt;&lt;/BBZ.SchülerName&gt;&lt;BBZ.SchülerName2&gt;&lt;/BBZ.SchülerName2&gt;&lt;BBZ.SchülerStrasse&gt;&lt;/BBZ.SchülerStrasse&gt;&lt;BBZ.SchülerPostfach&gt;&lt;/BBZ.SchülerPostfach&gt;&lt;BBZ.SchülerOrt&gt;&lt;/BBZ.SchülerOrt&gt;&lt;BBZ.SchülerPLZ&gt;&lt;/BBZ.SchülerPLZ&gt;&lt;BBZ.GebDatum&gt;&lt;/BBZ.GebDatum&gt;&lt;BBZ.Klasse&gt;&lt;/BBZ.Klasse&gt;&lt;BBZ.Ausbildung&gt;&lt;/BBZ.Ausbildung&gt;&lt;BBZ.Lehrende&gt;&lt;/BBZ.Lehrende&gt;&lt;BBZ.LBAnrede&gt;&lt;/BBZ.LBAnrede&gt;&lt;BBZ.LBName&gt;&lt;/BBZ.LBName&gt;&lt;BBZ.LBName2&gt;&lt;/BBZ.LBName2&gt;&lt;BBZ.LBVorname&gt;&lt;/BBZ.LBVorname&gt;&lt;BBZ.LBStrasse&gt;&lt;/BBZ.LBStrasse&gt;&lt;BBZ.LBPostfach&gt;&lt;/BBZ.LBPostfach&gt;&lt;BBZ.LBPLZ&gt;&lt;/BBZ.LBPLZ&gt;&lt;BBZ.LBOrt&gt;&lt;/BBZ.LBOrt&gt;&lt;BBZ.LBTelGeschaeft&gt;&lt;/BBZ.LBTelGeschaeft&gt;&lt;IntroductionImported&gt;&lt;/IntroductionImported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Save.2006120514401556040061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Save.2006121210441235887611" w:val="&lt;source&gt;&lt;documentProperty UID=&quot;2003060614150123456789&quot;&gt;&lt;SQL&gt;SELECT Value, UID FROM Data WHERE LCID = '%WhereLCID%';&lt;/SQL&gt;&lt;OawDocProperty name=&quot;Outputprofile.ExternalSignature&quot; field=&quot;Outputprofile.ExternalSignature&quot;/&gt;&lt;/documentProperty&gt;&lt;/source&gt;"/>
    <w:docVar w:name="OawSaveRestore.2004062216425255253277" w:val="&lt;source&gt;&lt;documentProperty UID=&quot;&quot;&gt;&lt;Fields List=&quot;&quot;/&gt;&lt;OawDocProperty name=&quot;Outputprofile.Internal&quot; field=&quot;&quot;/&gt;&lt;/documentProperty&gt;&lt;/source&gt;"/>
    <w:docVar w:name="OawSaveRestore.2006120514401556040061" w:val="&lt;source&gt;&lt;documentProperty UID=&quot;&quot;&gt;&lt;Fields List=&quot;&quot;/&gt;&lt;OawDocProperty name=&quot;Outputprofile.External&quot; field=&quot;&quot;/&gt;&lt;/documentProperty&gt;&lt;/source&gt;"/>
    <w:docVar w:name="OawSaveRestore.2006121210441235887611" w:val="&lt;source&gt;&lt;documentProperty UID=&quot;&quot;&gt;&lt;Fields List=&quot;&quot;/&gt;&lt;OawDocProperty name=&quot;Outputprofile.ExternalSignature&quot; field=&quot;&quot;/&gt;&lt;/documentProperty&gt;&lt;/source&gt;"/>
    <w:docVar w:name="OawScriptor" w:val="&lt;?xml version=&quot;1.0&quot; encoding=&quot;ISO-8859-1&quot;?&gt;_x000d__x000a_&lt;scriptor xmlns:xsi=&quot;http://www.w3.org/2001/XMLSchema-instance&quot; xsi:noNamespaceSchemaLocation=&quot;Scriptor_1.xsd&quot; SchemaVersion=&quot;1&quot;&gt;&lt;/scriptor&gt;_x000d__x000a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333376588294" w:val="0"/>
    <w:docVar w:name="OawSelectedSource.2006040509495284662868" w:val="&lt;empty/&gt;"/>
    <w:docVar w:name="OawSelectedSource.2010072016315072560894" w:val="&lt;empty/&gt;"/>
    <w:docVar w:name="OawSelectedSource.201611091331536887611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Send.2006120514175878093883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Send.2006121210395821292110" w:val="&lt;source&gt;&lt;documentProperty UID=&quot;2003060614150123456789&quot;&gt;&lt;SQL&gt;SELECT Value, UID FROM Data WHERE LCID = '%WhereLCID%';&lt;/SQL&gt;&lt;OawDocProperty name=&quot;Outputprofile.ExternalSignature&quot; field=&quot;Outputprofile.ExternalSignature&quot;/&gt;&lt;/documentProperty&gt;&lt;/source&gt;"/>
    <w:docVar w:name="OawSendRestore.2003010711200895123470110" w:val="&lt;source&gt;&lt;documentProperty UID=&quot;&quot;&gt;&lt;Fields List=&quot;&quot;/&gt;&lt;OawDocProperty name=&quot;Outputprofile.Internal&quot; field=&quot;&quot;/&gt;&lt;/documentProperty&gt;&lt;/source&gt;"/>
    <w:docVar w:name="OawSendRestore.2006120514175878093883" w:val="&lt;source&gt;&lt;documentProperty UID=&quot;&quot;&gt;&lt;Fields List=&quot;&quot;/&gt;&lt;OawDocProperty name=&quot;Outputprofile.External&quot; field=&quot;&quot;/&gt;&lt;/documentProperty&gt;&lt;/source&gt;"/>
    <w:docVar w:name="OawSendRestore.2006121210395821292110" w:val="&lt;source&gt;&lt;documentProperty UID=&quot;&quot;&gt;&lt;Fields List=&quot;&quot;/&gt;&lt;OawDocProperty name=&quot;Outputprofile.ExternalSignature&quot; field=&quot;&quot;/&gt;&lt;/documentProperty&gt;&lt;/source&gt;"/>
    <w:docVar w:name="OawTemplateProperties" w:val="password:=&lt;Semicolon/&gt;MnO`rrvnqc.=;jumpToFirstField:=1;dotReverenceRemove:=0;resizeA4Letter:=0;unpdateDocPropsOnNewOnly:=0;showAllNoteItems:=0;CharCodeChecked:=;CharCodeUnchecked:=;WizardSteps:=0|1;DocumentTitle:=T - A4 hoch;DisplayName:=W6 - H - LZ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514034574120309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Text&quot; Label=&quot;&amp;lt;translate&amp;gt;SmartContent.Text&amp;lt;/translate&amp;gt;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7eb0bb3a-c43c-446f-a921-de0b&quot; IdName=&quot;Logo&quot; IsSelected=&quot;False&quot; IsExpanded=&quot;True&quot;&gt;_x000d__x000a_      &lt;PageSetupSpecifics&gt;_x000d__x000a_        &lt;PageSetupSpecific IdName=&quot;A4H_LogoColor&quot; PaperSize=&quot;A4&quot; Orientation=&quot;Portrait&quot; IsSelected=&quot;false&quot;&gt;_x000d__x000a_          &lt;Source Value=&quot;[[MasterProperty(&amp;quot;Organisation&amp;quot;, &amp;quot;LogoColor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10071914505949584758&quot; /&gt;_x000d__x000a_            &lt;OutputProfileSpecific Type=&quot;Print&quot; Id=&quot;2010071914510808109584&quot; /&gt;_x000d__x000a_            &lt;OutputProfileSpecific Type=&quot;Print&quot; Id=&quot;2010071914515554119854&quot; /&gt;_x000d__x000a_            &lt;OutputProfileSpecific Type=&quot;Print&quot; Id=&quot;2010071914543648299648&quot; /&gt;_x000d__x000a_            &lt;OutputProfileSpecific Type=&quot;Print&quot; Id=&quot;2010071914584326300121&quot; /&gt;_x000d__x000a_            &lt;OutputProfileSpecific Type=&quot;Print&quot; Id=&quot;2010071914585275568157&quot; /&gt;_x000d__x000a_            &lt;OutputProfileSpecific Type=&quot;Print&quot; Id=&quot;2006120711380151760646&quot; /&gt;_x000d__x000a_            &lt;OutputProfileSpecific Type=&quot;Print&quot; Id=&quot;4&quot; /&gt;_x000d__x000a_            &lt;OutputProfileSpecific Type=&quot;Save&quot; Id=&quot;2006120514401556040061&quot; /&gt;_x000d__x000a_            &lt;OutputProfileSpecific Type=&quot;Save&quot; Id=&quot;2004062216425255253277&quot; /&gt;_x000d__x000a_            &lt;OutputProfileSpecific Type=&quot;Send&quot; Id=&quot;2003010711200895123470110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dfcb3621-5d45-4e40-af11-2f4f&quot; IdName=&quot;Zertifikat&quot; IsSelected=&quot;False&quot; IsExpanded=&quot;True&quot;&gt;_x000d__x000a_      &lt;PageSetupSpecifics&gt;_x000d__x000a_        &lt;PageSetupSpecific IdName=&quot;A4H_Zertifikate&quot; PaperSize=&quot;A4&quot; Orientation=&quot;Portrait&quot; IsSelected=&quot;true&quot;&gt;_x000d__x000a_          &lt;Source Value=&quot;[[MasterProperty(&amp;quot;Organisation&amp;quot;, &amp;quot;LogoZertifikate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10071914505949584758&quot; /&gt;_x000d__x000a_            &lt;OutputProfileSpecific Type=&quot;Print&quot; Id=&quot;2010071914510808109584&quot; /&gt;_x000d__x000a_            &lt;OutputProfileSpecific Type=&quot;Print&quot; Id=&quot;2010071914515554119854&quot; /&gt;_x000d__x000a_            &lt;OutputProfileSpecific Type=&quot;Print&quot; Id=&quot;2010071914543648299648&quot; /&gt;_x000d__x000a_            &lt;OutputProfileSpecific Type=&quot;Print&quot; Id=&quot;2010071914584326300121&quot; /&gt;_x000d__x000a_            &lt;OutputProfileSpecific Type=&quot;Print&quot; Id=&quot;2010071914585275568157&quot; /&gt;_x000d__x000a_            &lt;OutputProfileSpecific Type=&quot;Print&quot; Id=&quot;2006120711380151760646&quot; /&gt;_x000d__x000a_            &lt;OutputProfileSpecific Type=&quot;Print&quot; Id=&quot;4&quot; /&gt;_x000d__x000a_            &lt;OutputProfileSpecific Type=&quot;Save&quot; Id=&quot;2006120514401556040061&quot; /&gt;_x000d__x000a_            &lt;OutputProfileSpecific Type=&quot;Save&quot; Id=&quot;2004062216425255253277&quot; /&gt;_x000d__x000a_            &lt;OutputProfileSpecific Type=&quot;Send&quot; Id=&quot;2003010711200895123470110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F82B36"/>
    <w:rsid w:val="000B32C0"/>
    <w:rsid w:val="001E69C2"/>
    <w:rsid w:val="00200543"/>
    <w:rsid w:val="00306F49"/>
    <w:rsid w:val="00385741"/>
    <w:rsid w:val="00411E27"/>
    <w:rsid w:val="00497A85"/>
    <w:rsid w:val="0060203F"/>
    <w:rsid w:val="006C6BBF"/>
    <w:rsid w:val="00791F62"/>
    <w:rsid w:val="007B4CE7"/>
    <w:rsid w:val="008C7DCE"/>
    <w:rsid w:val="008F54B9"/>
    <w:rsid w:val="00947002"/>
    <w:rsid w:val="0096168C"/>
    <w:rsid w:val="00995276"/>
    <w:rsid w:val="00A230F1"/>
    <w:rsid w:val="00B6263E"/>
    <w:rsid w:val="00C43D3A"/>
    <w:rsid w:val="00D0269F"/>
    <w:rsid w:val="00D242C5"/>
    <w:rsid w:val="00E21859"/>
    <w:rsid w:val="00E76442"/>
    <w:rsid w:val="00E86F10"/>
    <w:rsid w:val="00ED7632"/>
    <w:rsid w:val="00F46D8A"/>
    <w:rsid w:val="00F8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11C664A4"/>
  <w15:docId w15:val="{9F89F75C-F3C2-4958-8CA4-69BBE8525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15CED"/>
    <w:rPr>
      <w:kern w:val="10"/>
    </w:rPr>
  </w:style>
  <w:style w:type="paragraph" w:styleId="berschrift1">
    <w:name w:val="heading 1"/>
    <w:basedOn w:val="Standard"/>
    <w:next w:val="Standard"/>
    <w:link w:val="berschrift1Zchn"/>
    <w:qFormat/>
    <w:rsid w:val="00086EFC"/>
    <w:pPr>
      <w:keepNext/>
      <w:keepLines/>
      <w:numPr>
        <w:numId w:val="4"/>
      </w:numPr>
      <w:spacing w:before="240" w:after="120"/>
      <w:outlineLvl w:val="0"/>
    </w:pPr>
    <w:rPr>
      <w:rFonts w:ascii="Arial Black" w:hAnsi="Arial Black" w:cs="Arial"/>
      <w:bCs/>
      <w:sz w:val="24"/>
      <w:szCs w:val="32"/>
    </w:rPr>
  </w:style>
  <w:style w:type="paragraph" w:styleId="berschrift2">
    <w:name w:val="heading 2"/>
    <w:basedOn w:val="Standard"/>
    <w:next w:val="Standard"/>
    <w:qFormat/>
    <w:rsid w:val="00086EFC"/>
    <w:pPr>
      <w:keepNext/>
      <w:keepLines/>
      <w:numPr>
        <w:ilvl w:val="1"/>
        <w:numId w:val="4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086EFC"/>
    <w:pPr>
      <w:keepNext/>
      <w:keepLines/>
      <w:numPr>
        <w:ilvl w:val="2"/>
        <w:numId w:val="4"/>
      </w:numPr>
      <w:spacing w:before="240" w:after="6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FB17BC"/>
    <w:pPr>
      <w:keepNext/>
      <w:keepLines/>
      <w:numPr>
        <w:ilvl w:val="3"/>
        <w:numId w:val="4"/>
      </w:numPr>
      <w:spacing w:before="24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985C95"/>
    <w:pPr>
      <w:numPr>
        <w:ilvl w:val="4"/>
        <w:numId w:val="4"/>
      </w:numPr>
      <w:spacing w:before="240" w:after="60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985C95"/>
    <w:pPr>
      <w:numPr>
        <w:ilvl w:val="5"/>
        <w:numId w:val="4"/>
      </w:numPr>
      <w:spacing w:before="240" w:after="60"/>
      <w:outlineLvl w:val="5"/>
    </w:pPr>
    <w:rPr>
      <w:b/>
      <w:bCs/>
    </w:rPr>
  </w:style>
  <w:style w:type="paragraph" w:styleId="berschrift7">
    <w:name w:val="heading 7"/>
    <w:basedOn w:val="Standard"/>
    <w:next w:val="Standard"/>
    <w:qFormat/>
    <w:rsid w:val="00985C95"/>
    <w:pPr>
      <w:numPr>
        <w:ilvl w:val="6"/>
        <w:numId w:val="4"/>
      </w:numPr>
      <w:spacing w:before="240" w:after="60"/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985C95"/>
    <w:pPr>
      <w:numPr>
        <w:ilvl w:val="7"/>
        <w:numId w:val="4"/>
      </w:numPr>
      <w:spacing w:before="240" w:after="60"/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985C95"/>
    <w:pPr>
      <w:numPr>
        <w:ilvl w:val="8"/>
        <w:numId w:val="4"/>
      </w:numPr>
      <w:spacing w:before="240" w:after="60"/>
      <w:outlineLvl w:val="8"/>
    </w:pPr>
    <w:rPr>
      <w:rFonts w:cs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86EFC"/>
    <w:rPr>
      <w:rFonts w:ascii="Arial Black" w:hAnsi="Arial Black" w:cs="Arial"/>
      <w:bCs/>
      <w:kern w:val="10"/>
      <w:sz w:val="24"/>
      <w:szCs w:val="32"/>
      <w:lang w:val="de-CH"/>
    </w:rPr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link w:val="FuzeileZchn"/>
    <w:rsid w:val="00D52ED8"/>
    <w:pPr>
      <w:tabs>
        <w:tab w:val="center" w:pos="4320"/>
        <w:tab w:val="right" w:pos="8640"/>
      </w:tabs>
    </w:pPr>
    <w:rPr>
      <w:sz w:val="16"/>
    </w:rPr>
  </w:style>
  <w:style w:type="character" w:customStyle="1" w:styleId="FuzeileZchn">
    <w:name w:val="Fußzeile Zchn"/>
    <w:link w:val="Fuzeile"/>
    <w:locked/>
    <w:rsid w:val="00D52ED8"/>
    <w:rPr>
      <w:rFonts w:ascii="Arial" w:hAnsi="Arial"/>
      <w:kern w:val="10"/>
      <w:sz w:val="16"/>
      <w:szCs w:val="24"/>
      <w:lang w:val="de-CH" w:eastAsia="en-US" w:bidi="ar-SA"/>
    </w:rPr>
  </w:style>
  <w:style w:type="paragraph" w:customStyle="1" w:styleId="Betreff">
    <w:name w:val="Betreff"/>
    <w:basedOn w:val="Standard"/>
    <w:rsid w:val="008B0078"/>
    <w:rPr>
      <w:rFonts w:ascii="Arial Black" w:hAnsi="Arial Black"/>
      <w:sz w:val="24"/>
    </w:rPr>
  </w:style>
  <w:style w:type="paragraph" w:customStyle="1" w:styleId="Absender">
    <w:name w:val="Absender"/>
    <w:basedOn w:val="Standard"/>
    <w:uiPriority w:val="1"/>
    <w:rPr>
      <w:rFonts w:cs="Arial"/>
      <w:sz w:val="16"/>
      <w:szCs w:val="16"/>
    </w:rPr>
  </w:style>
  <w:style w:type="paragraph" w:customStyle="1" w:styleId="AbsenderTitel">
    <w:name w:val="Absender_Titel"/>
    <w:basedOn w:val="Absender"/>
    <w:rsid w:val="00061354"/>
    <w:rPr>
      <w:rFonts w:ascii="Arial Black" w:hAnsi="Arial Black"/>
    </w:rPr>
  </w:style>
  <w:style w:type="paragraph" w:customStyle="1" w:styleId="Postvermerk">
    <w:name w:val="Postvermerk"/>
    <w:basedOn w:val="Standard"/>
    <w:semiHidden/>
    <w:rPr>
      <w:rFonts w:ascii="Helvetica" w:hAnsi="Helvetica" w:cs="Arial"/>
      <w:b/>
      <w:caps/>
      <w:sz w:val="16"/>
      <w:szCs w:val="16"/>
    </w:rPr>
  </w:style>
  <w:style w:type="paragraph" w:customStyle="1" w:styleId="zOawDeliveryOption">
    <w:name w:val="zOawDeliveryOption"/>
    <w:basedOn w:val="Standard"/>
    <w:next w:val="zOawRecipient"/>
    <w:semiHidden/>
    <w:rsid w:val="00FE274A"/>
    <w:pPr>
      <w:spacing w:after="60"/>
      <w:contextualSpacing/>
    </w:pPr>
    <w:rPr>
      <w:b/>
    </w:rPr>
  </w:style>
  <w:style w:type="paragraph" w:customStyle="1" w:styleId="zOawRecipient">
    <w:name w:val="zOawRecipient"/>
    <w:basedOn w:val="Standard"/>
    <w:semiHidden/>
    <w:rsid w:val="00075C7B"/>
  </w:style>
  <w:style w:type="paragraph" w:customStyle="1" w:styleId="Topic450">
    <w:name w:val="Topic450"/>
    <w:basedOn w:val="Standard"/>
    <w:rsid w:val="007B5068"/>
    <w:pPr>
      <w:ind w:left="2552" w:hanging="2552"/>
    </w:pPr>
    <w:rPr>
      <w:lang w:val="en-US"/>
    </w:rPr>
  </w:style>
  <w:style w:type="paragraph" w:customStyle="1" w:styleId="Topic450Line">
    <w:name w:val="Topic450Line"/>
    <w:basedOn w:val="Standard"/>
    <w:rsid w:val="00832D01"/>
    <w:pPr>
      <w:tabs>
        <w:tab w:val="right" w:leader="underscore" w:pos="9072"/>
      </w:tabs>
      <w:ind w:left="2552" w:hanging="2552"/>
    </w:pPr>
  </w:style>
  <w:style w:type="paragraph" w:customStyle="1" w:styleId="Topic750">
    <w:name w:val="Topic750"/>
    <w:basedOn w:val="Standard"/>
    <w:rsid w:val="007B5068"/>
    <w:pPr>
      <w:ind w:left="4253" w:hanging="4253"/>
    </w:pPr>
  </w:style>
  <w:style w:type="paragraph" w:customStyle="1" w:styleId="NormalKeepTogether">
    <w:name w:val="NormalKeepTogether"/>
    <w:basedOn w:val="Standard"/>
    <w:rsid w:val="00156F24"/>
    <w:pPr>
      <w:keepNext/>
      <w:keepLines/>
    </w:pPr>
  </w:style>
  <w:style w:type="paragraph" w:customStyle="1" w:styleId="PositionWithValue">
    <w:name w:val="PositionWithValue"/>
    <w:basedOn w:val="Standard"/>
    <w:rsid w:val="00156F24"/>
    <w:pPr>
      <w:tabs>
        <w:tab w:val="left" w:pos="6946"/>
        <w:tab w:val="decimal" w:pos="8675"/>
      </w:tabs>
      <w:ind w:right="2835"/>
    </w:pPr>
  </w:style>
  <w:style w:type="paragraph" w:customStyle="1" w:styleId="SignatureText">
    <w:name w:val="SignatureText"/>
    <w:basedOn w:val="Standard"/>
    <w:next w:val="Standard"/>
    <w:rsid w:val="00156F24"/>
    <w:pPr>
      <w:keepNext/>
      <w:keepLines/>
      <w:tabs>
        <w:tab w:val="left" w:pos="5103"/>
      </w:tabs>
    </w:pPr>
    <w:rPr>
      <w:sz w:val="16"/>
    </w:rPr>
  </w:style>
  <w:style w:type="paragraph" w:customStyle="1" w:styleId="SignatureLines">
    <w:name w:val="SignatureLines"/>
    <w:basedOn w:val="Standard"/>
    <w:next w:val="SignatureText"/>
    <w:rsid w:val="00156F24"/>
    <w:pPr>
      <w:keepNext/>
      <w:keepLines/>
      <w:tabs>
        <w:tab w:val="right" w:leader="dot" w:pos="3119"/>
        <w:tab w:val="left" w:pos="5080"/>
        <w:tab w:val="right" w:leader="dot" w:pos="8222"/>
      </w:tabs>
    </w:pPr>
    <w:rPr>
      <w:sz w:val="8"/>
    </w:rPr>
  </w:style>
  <w:style w:type="character" w:customStyle="1" w:styleId="Description">
    <w:name w:val="Description"/>
    <w:rsid w:val="00AE1265"/>
    <w:rPr>
      <w:sz w:val="14"/>
    </w:rPr>
  </w:style>
  <w:style w:type="paragraph" w:customStyle="1" w:styleId="Separator">
    <w:name w:val="Separator"/>
    <w:basedOn w:val="Standard"/>
    <w:next w:val="Standard"/>
    <w:rsid w:val="00DE45FE"/>
    <w:pPr>
      <w:pBdr>
        <w:bottom w:val="single" w:sz="4" w:space="1" w:color="auto"/>
      </w:pBdr>
    </w:pPr>
    <w:rPr>
      <w:sz w:val="2"/>
    </w:rPr>
  </w:style>
  <w:style w:type="paragraph" w:customStyle="1" w:styleId="Topic075">
    <w:name w:val="Topic075"/>
    <w:basedOn w:val="Standard"/>
    <w:rsid w:val="007B5068"/>
    <w:pPr>
      <w:ind w:left="425" w:hanging="425"/>
    </w:pPr>
  </w:style>
  <w:style w:type="paragraph" w:customStyle="1" w:styleId="Topic300">
    <w:name w:val="Topic300"/>
    <w:basedOn w:val="Standard"/>
    <w:rsid w:val="007B5068"/>
    <w:pPr>
      <w:ind w:left="1701" w:hanging="1701"/>
    </w:pPr>
  </w:style>
  <w:style w:type="paragraph" w:customStyle="1" w:styleId="Topic600">
    <w:name w:val="Topic600"/>
    <w:basedOn w:val="Standard"/>
    <w:rsid w:val="007B5068"/>
    <w:pPr>
      <w:ind w:left="3402" w:hanging="3402"/>
    </w:pPr>
  </w:style>
  <w:style w:type="paragraph" w:customStyle="1" w:styleId="Topic900">
    <w:name w:val="Topic900"/>
    <w:basedOn w:val="Standard"/>
    <w:rsid w:val="007B5068"/>
    <w:pPr>
      <w:ind w:left="5103" w:hanging="5103"/>
    </w:pPr>
  </w:style>
  <w:style w:type="paragraph" w:customStyle="1" w:styleId="Topic075Line">
    <w:name w:val="Topic075Line"/>
    <w:basedOn w:val="Standard"/>
    <w:rsid w:val="00832D01"/>
    <w:pPr>
      <w:tabs>
        <w:tab w:val="right" w:leader="underscore" w:pos="9072"/>
      </w:tabs>
      <w:ind w:left="425" w:hanging="425"/>
    </w:pPr>
  </w:style>
  <w:style w:type="paragraph" w:customStyle="1" w:styleId="Topic300Line">
    <w:name w:val="Topic300Line"/>
    <w:basedOn w:val="Standard"/>
    <w:rsid w:val="00832D01"/>
    <w:pPr>
      <w:tabs>
        <w:tab w:val="right" w:leader="underscore" w:pos="9072"/>
      </w:tabs>
      <w:ind w:left="1701" w:hanging="1701"/>
    </w:pPr>
  </w:style>
  <w:style w:type="paragraph" w:customStyle="1" w:styleId="Topic600Line">
    <w:name w:val="Topic600Line"/>
    <w:basedOn w:val="Standard"/>
    <w:rsid w:val="00832D01"/>
    <w:pPr>
      <w:tabs>
        <w:tab w:val="right" w:leader="underscore" w:pos="9072"/>
      </w:tabs>
      <w:ind w:left="3402" w:hanging="3402"/>
    </w:pPr>
  </w:style>
  <w:style w:type="paragraph" w:customStyle="1" w:styleId="Topic900Line">
    <w:name w:val="Topic900Line"/>
    <w:basedOn w:val="Standard"/>
    <w:rsid w:val="00832D01"/>
    <w:pPr>
      <w:tabs>
        <w:tab w:val="right" w:leader="underscore" w:pos="9072"/>
      </w:tabs>
      <w:ind w:left="5103" w:hanging="5103"/>
    </w:pPr>
  </w:style>
  <w:style w:type="paragraph" w:customStyle="1" w:styleId="ListWithSymbols">
    <w:name w:val="ListWithSymbols"/>
    <w:basedOn w:val="Standard"/>
    <w:rsid w:val="00A36F0F"/>
    <w:pPr>
      <w:numPr>
        <w:numId w:val="1"/>
      </w:numPr>
    </w:pPr>
  </w:style>
  <w:style w:type="paragraph" w:customStyle="1" w:styleId="ListWithLetters">
    <w:name w:val="ListWithLetters"/>
    <w:basedOn w:val="Standard"/>
    <w:rsid w:val="00A36F0F"/>
    <w:pPr>
      <w:numPr>
        <w:numId w:val="2"/>
      </w:numPr>
      <w:tabs>
        <w:tab w:val="left" w:pos="425"/>
      </w:tabs>
      <w:ind w:left="425" w:hanging="425"/>
    </w:pPr>
  </w:style>
  <w:style w:type="paragraph" w:customStyle="1" w:styleId="ListWithCheckboxes">
    <w:name w:val="ListWithCheckboxes"/>
    <w:basedOn w:val="Standard"/>
    <w:rsid w:val="00A36F0F"/>
    <w:pPr>
      <w:numPr>
        <w:numId w:val="3"/>
      </w:numPr>
      <w:tabs>
        <w:tab w:val="clear" w:pos="360"/>
        <w:tab w:val="left" w:pos="425"/>
      </w:tabs>
      <w:ind w:left="425" w:hanging="425"/>
    </w:pPr>
  </w:style>
  <w:style w:type="paragraph" w:customStyle="1" w:styleId="PositionWithValueLine">
    <w:name w:val="PositionWithValueLine"/>
    <w:basedOn w:val="PositionWithValue"/>
    <w:next w:val="PositionWithValue"/>
    <w:rsid w:val="00BE199D"/>
    <w:pPr>
      <w:tabs>
        <w:tab w:val="clear" w:pos="8675"/>
        <w:tab w:val="left" w:leader="underscore" w:pos="8987"/>
      </w:tabs>
    </w:pPr>
    <w:rPr>
      <w:sz w:val="8"/>
    </w:rPr>
  </w:style>
  <w:style w:type="character" w:styleId="Fett">
    <w:name w:val="Strong"/>
    <w:qFormat/>
    <w:rsid w:val="00256E98"/>
    <w:rPr>
      <w:b/>
      <w:bCs/>
    </w:rPr>
  </w:style>
  <w:style w:type="paragraph" w:customStyle="1" w:styleId="Inhalts-Typ">
    <w:name w:val="Inhalts-Typ"/>
    <w:basedOn w:val="Standard"/>
    <w:link w:val="Inhalts-TypZchn"/>
    <w:rsid w:val="009144CD"/>
    <w:rPr>
      <w:rFonts w:ascii="Arial Black" w:hAnsi="Arial Black"/>
      <w:caps/>
      <w:sz w:val="24"/>
    </w:rPr>
  </w:style>
  <w:style w:type="character" w:customStyle="1" w:styleId="Inhalts-TypZchn">
    <w:name w:val="Inhalts-Typ Zchn"/>
    <w:link w:val="Inhalts-Typ"/>
    <w:rsid w:val="009144CD"/>
    <w:rPr>
      <w:rFonts w:ascii="Arial Black" w:hAnsi="Arial Black"/>
      <w:caps/>
      <w:kern w:val="10"/>
      <w:sz w:val="24"/>
    </w:rPr>
  </w:style>
  <w:style w:type="paragraph" w:styleId="Untertitel">
    <w:name w:val="Subtitle"/>
    <w:basedOn w:val="Standard"/>
    <w:next w:val="Standard"/>
    <w:qFormat/>
    <w:rsid w:val="0058360E"/>
    <w:pPr>
      <w:keepNext/>
      <w:keepLines/>
      <w:spacing w:before="220" w:after="120"/>
      <w:outlineLvl w:val="1"/>
    </w:pPr>
    <w:rPr>
      <w:rFonts w:cs="Arial"/>
      <w:b/>
      <w:sz w:val="24"/>
    </w:rPr>
  </w:style>
  <w:style w:type="paragraph" w:customStyle="1" w:styleId="Topic750Line">
    <w:name w:val="Topic750Line"/>
    <w:basedOn w:val="Standard"/>
    <w:rsid w:val="00832D01"/>
    <w:pPr>
      <w:tabs>
        <w:tab w:val="right" w:leader="underscore" w:pos="9072"/>
      </w:tabs>
      <w:ind w:left="4253" w:hanging="4253"/>
    </w:pPr>
  </w:style>
  <w:style w:type="paragraph" w:customStyle="1" w:styleId="Art-Titel">
    <w:name w:val="Art-Titel"/>
    <w:basedOn w:val="Standard"/>
    <w:next w:val="Art-Text"/>
    <w:rsid w:val="002B5781"/>
    <w:pPr>
      <w:ind w:left="1134" w:hanging="1134"/>
    </w:pPr>
    <w:rPr>
      <w:b/>
      <w:lang w:val="en-US"/>
    </w:rPr>
  </w:style>
  <w:style w:type="paragraph" w:customStyle="1" w:styleId="Art-Text">
    <w:name w:val="Art-Text"/>
    <w:basedOn w:val="Art-Titel"/>
    <w:rsid w:val="002B5781"/>
    <w:pPr>
      <w:ind w:left="425" w:hanging="425"/>
    </w:pPr>
    <w:rPr>
      <w:b w:val="0"/>
    </w:rPr>
  </w:style>
  <w:style w:type="character" w:customStyle="1" w:styleId="Art-Hochgestellt">
    <w:name w:val="Art-Hochgestellt"/>
    <w:rsid w:val="002B5781"/>
    <w:rPr>
      <w:vertAlign w:val="superscript"/>
    </w:rPr>
  </w:style>
  <w:style w:type="character" w:styleId="Hervorhebung">
    <w:name w:val="Emphasis"/>
    <w:uiPriority w:val="3"/>
    <w:qFormat/>
    <w:rsid w:val="00203054"/>
    <w:rPr>
      <w:b/>
      <w:iCs/>
    </w:rPr>
  </w:style>
  <w:style w:type="paragraph" w:customStyle="1" w:styleId="CityDate">
    <w:name w:val="CityDate"/>
    <w:basedOn w:val="Standard"/>
    <w:rsid w:val="008B7918"/>
    <w:pPr>
      <w:spacing w:before="240"/>
    </w:pPr>
  </w:style>
  <w:style w:type="paragraph" w:customStyle="1" w:styleId="Klassifizierungen">
    <w:name w:val="Klassifizierungen"/>
    <w:basedOn w:val="Absender"/>
    <w:rsid w:val="000847D5"/>
    <w:rPr>
      <w:noProof/>
    </w:rPr>
  </w:style>
  <w:style w:type="character" w:styleId="Seitenzahl">
    <w:name w:val="page number"/>
    <w:rsid w:val="00F31604"/>
    <w:rPr>
      <w:rFonts w:cs="Times New Roman"/>
      <w:lang w:val="de-CH" w:eastAsia="x-none"/>
    </w:rPr>
  </w:style>
  <w:style w:type="paragraph" w:customStyle="1" w:styleId="Fusszeile-Pfad">
    <w:name w:val="Fusszeile-Pfad"/>
    <w:basedOn w:val="Standard"/>
    <w:rsid w:val="002C10EE"/>
    <w:rPr>
      <w:color w:val="808080"/>
      <w:sz w:val="12"/>
    </w:rPr>
  </w:style>
  <w:style w:type="paragraph" w:styleId="Umschlagabsenderadresse">
    <w:name w:val="envelope return"/>
    <w:basedOn w:val="Standard"/>
    <w:semiHidden/>
    <w:rsid w:val="00FE274A"/>
    <w:rPr>
      <w:rFonts w:cs="Arial"/>
    </w:rPr>
  </w:style>
  <w:style w:type="paragraph" w:styleId="Umschlagadresse">
    <w:name w:val="envelope address"/>
    <w:basedOn w:val="Standard"/>
    <w:semiHidden/>
    <w:rsid w:val="00FE274A"/>
    <w:pPr>
      <w:framePr w:w="4320" w:h="2160" w:hRule="exact" w:hSpace="141" w:wrap="auto" w:hAnchor="page" w:xAlign="center" w:yAlign="bottom"/>
      <w:ind w:left="1"/>
    </w:pPr>
    <w:rPr>
      <w:rFonts w:cs="Arial"/>
      <w:sz w:val="24"/>
    </w:rPr>
  </w:style>
  <w:style w:type="paragraph" w:customStyle="1" w:styleId="berschrift1oNr">
    <w:name w:val="Überschrift 1 o. Nr."/>
    <w:basedOn w:val="Standard"/>
    <w:next w:val="Standard"/>
    <w:qFormat/>
    <w:rsid w:val="00086EFC"/>
    <w:pPr>
      <w:spacing w:before="240" w:after="120"/>
    </w:pPr>
    <w:rPr>
      <w:rFonts w:ascii="Arial Black" w:hAnsi="Arial Black"/>
      <w:sz w:val="24"/>
    </w:rPr>
  </w:style>
  <w:style w:type="paragraph" w:customStyle="1" w:styleId="berschrift2oNr">
    <w:name w:val="Überschrift 2 o. Nr."/>
    <w:basedOn w:val="Standard"/>
    <w:next w:val="Standard"/>
    <w:qFormat/>
    <w:rsid w:val="00086EFC"/>
    <w:pPr>
      <w:spacing w:before="240" w:after="60"/>
    </w:pPr>
    <w:rPr>
      <w:b/>
      <w:sz w:val="24"/>
    </w:rPr>
  </w:style>
  <w:style w:type="paragraph" w:customStyle="1" w:styleId="berschrift3oNr">
    <w:name w:val="Überschrift 3 o. Nr."/>
    <w:basedOn w:val="Standard"/>
    <w:next w:val="Standard"/>
    <w:qFormat/>
    <w:rsid w:val="00E76AE9"/>
    <w:pPr>
      <w:spacing w:before="240" w:after="60"/>
    </w:pPr>
    <w:rPr>
      <w:b/>
    </w:rPr>
  </w:style>
  <w:style w:type="paragraph" w:customStyle="1" w:styleId="berschrift4oNr">
    <w:name w:val="Überschrift 4 o. Nr."/>
    <w:basedOn w:val="Standard"/>
    <w:next w:val="Standard"/>
    <w:qFormat/>
    <w:rsid w:val="00086EFC"/>
    <w:pPr>
      <w:spacing w:before="120"/>
    </w:pPr>
    <w:rPr>
      <w:b/>
    </w:rPr>
  </w:style>
  <w:style w:type="paragraph" w:customStyle="1" w:styleId="Abschnitt">
    <w:name w:val="Abschnitt"/>
    <w:basedOn w:val="Standard"/>
    <w:next w:val="Standard"/>
    <w:qFormat/>
    <w:rsid w:val="008B0078"/>
    <w:pPr>
      <w:pageBreakBefore/>
      <w:pBdr>
        <w:bottom w:val="single" w:sz="4" w:space="1" w:color="auto"/>
      </w:pBdr>
      <w:spacing w:after="240"/>
      <w:outlineLvl w:val="5"/>
    </w:pPr>
    <w:rPr>
      <w:b/>
      <w:sz w:val="32"/>
    </w:rPr>
  </w:style>
  <w:style w:type="paragraph" w:styleId="Verzeichnis1">
    <w:name w:val="toc 1"/>
    <w:basedOn w:val="Standard"/>
    <w:next w:val="Standard"/>
    <w:uiPriority w:val="39"/>
    <w:rsid w:val="00AF1EC7"/>
    <w:pPr>
      <w:tabs>
        <w:tab w:val="right" w:pos="9061"/>
      </w:tabs>
      <w:spacing w:before="120" w:after="60"/>
      <w:outlineLvl w:val="0"/>
    </w:pPr>
    <w:rPr>
      <w:b/>
    </w:rPr>
  </w:style>
  <w:style w:type="paragraph" w:styleId="Verzeichnis2">
    <w:name w:val="toc 2"/>
    <w:basedOn w:val="Standard"/>
    <w:next w:val="Standard"/>
    <w:uiPriority w:val="39"/>
    <w:rsid w:val="00AF1EC7"/>
    <w:pPr>
      <w:tabs>
        <w:tab w:val="right" w:pos="9061"/>
      </w:tabs>
      <w:spacing w:before="60"/>
      <w:ind w:left="284"/>
      <w:outlineLvl w:val="1"/>
    </w:pPr>
    <w:rPr>
      <w:b/>
    </w:rPr>
  </w:style>
  <w:style w:type="paragraph" w:styleId="Verzeichnis3">
    <w:name w:val="toc 3"/>
    <w:basedOn w:val="Standard"/>
    <w:next w:val="Standard"/>
    <w:uiPriority w:val="39"/>
    <w:rsid w:val="003974B7"/>
    <w:pPr>
      <w:tabs>
        <w:tab w:val="right" w:pos="9061"/>
      </w:tabs>
      <w:spacing w:before="60"/>
      <w:ind w:left="284"/>
      <w:outlineLvl w:val="2"/>
    </w:pPr>
    <w:rPr>
      <w:b/>
    </w:rPr>
  </w:style>
  <w:style w:type="character" w:styleId="Hyperlink">
    <w:name w:val="Hyperlink"/>
    <w:basedOn w:val="Absatz-Standardschriftart"/>
    <w:uiPriority w:val="99"/>
    <w:unhideWhenUsed/>
    <w:rsid w:val="00236843"/>
    <w:rPr>
      <w:color w:val="0000FF" w:themeColor="hyperlink"/>
      <w:u w:val="single"/>
      <w:lang w:val="de-CH"/>
    </w:rPr>
  </w:style>
  <w:style w:type="paragraph" w:styleId="Verzeichnis6">
    <w:name w:val="toc 6"/>
    <w:basedOn w:val="Standard"/>
    <w:next w:val="Standard"/>
    <w:uiPriority w:val="39"/>
    <w:rsid w:val="00FB15C0"/>
    <w:pPr>
      <w:pBdr>
        <w:bottom w:val="single" w:sz="4" w:space="1" w:color="auto"/>
      </w:pBdr>
      <w:tabs>
        <w:tab w:val="right" w:pos="9061"/>
      </w:tabs>
      <w:spacing w:before="240" w:after="120"/>
      <w:outlineLvl w:val="5"/>
    </w:pPr>
    <w:rPr>
      <w:rFonts w:ascii="Arial Black" w:hAnsi="Arial Black"/>
    </w:rPr>
  </w:style>
  <w:style w:type="paragraph" w:styleId="Verzeichnis4">
    <w:name w:val="toc 4"/>
    <w:basedOn w:val="Standard"/>
    <w:next w:val="Standard"/>
    <w:uiPriority w:val="39"/>
    <w:rsid w:val="00DA5816"/>
    <w:pPr>
      <w:tabs>
        <w:tab w:val="right" w:pos="9061"/>
      </w:tabs>
      <w:spacing w:before="60"/>
      <w:ind w:left="284"/>
      <w:outlineLvl w:val="3"/>
    </w:pPr>
    <w:rPr>
      <w:b/>
    </w:rPr>
  </w:style>
  <w:style w:type="paragraph" w:styleId="Sprechblasentext">
    <w:name w:val="Balloon Text"/>
    <w:basedOn w:val="Standard"/>
    <w:link w:val="SprechblasentextZchn"/>
    <w:rsid w:val="00845F2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45F20"/>
    <w:rPr>
      <w:rFonts w:ascii="Tahoma" w:hAnsi="Tahoma" w:cs="Tahoma"/>
      <w:kern w:val="10"/>
      <w:sz w:val="16"/>
      <w:szCs w:val="16"/>
      <w:lang w:val="de-CH" w:eastAsia="en-US"/>
    </w:rPr>
  </w:style>
  <w:style w:type="table" w:styleId="Tabellenraster">
    <w:name w:val="Table Grid"/>
    <w:basedOn w:val="NormaleTabelle"/>
    <w:rsid w:val="00C31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uiPriority w:val="39"/>
    <w:rsid w:val="00FB15C0"/>
    <w:pPr>
      <w:tabs>
        <w:tab w:val="left" w:pos="9061"/>
      </w:tabs>
      <w:spacing w:before="60"/>
      <w:ind w:left="284"/>
      <w:outlineLvl w:val="4"/>
    </w:pPr>
    <w:rPr>
      <w:b/>
    </w:rPr>
  </w:style>
  <w:style w:type="paragraph" w:styleId="Verzeichnis7">
    <w:name w:val="toc 7"/>
    <w:basedOn w:val="Standard"/>
    <w:next w:val="Standard"/>
    <w:autoRedefine/>
    <w:uiPriority w:val="39"/>
    <w:rsid w:val="0099421F"/>
    <w:pPr>
      <w:spacing w:after="100"/>
      <w:ind w:left="1320"/>
    </w:pPr>
  </w:style>
  <w:style w:type="paragraph" w:styleId="Verzeichnis8">
    <w:name w:val="toc 8"/>
    <w:basedOn w:val="Standard"/>
    <w:next w:val="Standard"/>
    <w:autoRedefine/>
    <w:uiPriority w:val="39"/>
    <w:rsid w:val="0099421F"/>
    <w:pPr>
      <w:spacing w:after="100"/>
      <w:ind w:left="1540"/>
    </w:pPr>
  </w:style>
  <w:style w:type="paragraph" w:styleId="Verzeichnis9">
    <w:name w:val="toc 9"/>
    <w:basedOn w:val="Standard"/>
    <w:next w:val="Standard"/>
    <w:autoRedefine/>
    <w:uiPriority w:val="39"/>
    <w:rsid w:val="0099421F"/>
    <w:pPr>
      <w:spacing w:after="100"/>
      <w:ind w:left="1760"/>
    </w:pPr>
  </w:style>
  <w:style w:type="paragraph" w:customStyle="1" w:styleId="Appendix">
    <w:name w:val="Appendix"/>
    <w:basedOn w:val="berschrift1oNr"/>
    <w:next w:val="Standard"/>
    <w:uiPriority w:val="1"/>
    <w:rsid w:val="00086EFC"/>
    <w:pPr>
      <w:keepNext/>
      <w:keepLines/>
      <w:outlineLvl w:val="0"/>
    </w:pPr>
  </w:style>
  <w:style w:type="paragraph" w:customStyle="1" w:styleId="Balkenberschrift">
    <w:name w:val="Balkenüberschrift"/>
    <w:basedOn w:val="Standard"/>
    <w:next w:val="Standard"/>
    <w:uiPriority w:val="4"/>
    <w:qFormat/>
    <w:rsid w:val="00086EFC"/>
    <w:pPr>
      <w:keepNext/>
      <w:keepLines/>
      <w:spacing w:after="240"/>
    </w:pPr>
    <w:rPr>
      <w:rFonts w:ascii="Times New Roman" w:hAnsi="Times New Roman"/>
      <w:i/>
      <w:color w:val="808080" w:themeColor="background1" w:themeShade="80"/>
      <w:sz w:val="72"/>
    </w:rPr>
  </w:style>
  <w:style w:type="paragraph" w:styleId="Funotentext">
    <w:name w:val="footnote text"/>
    <w:basedOn w:val="Standard"/>
    <w:link w:val="FunotentextZchn"/>
    <w:rsid w:val="00860C3F"/>
    <w:rPr>
      <w:sz w:val="12"/>
    </w:rPr>
  </w:style>
  <w:style w:type="character" w:customStyle="1" w:styleId="FunotentextZchn">
    <w:name w:val="Fußnotentext Zchn"/>
    <w:basedOn w:val="Absatz-Standardschriftart"/>
    <w:link w:val="Funotentext"/>
    <w:rsid w:val="00860C3F"/>
    <w:rPr>
      <w:rFonts w:ascii="Arial" w:hAnsi="Arial"/>
      <w:kern w:val="10"/>
      <w:sz w:val="12"/>
      <w:lang w:val="de-CH" w:eastAsia="en-US"/>
    </w:rPr>
  </w:style>
  <w:style w:type="character" w:styleId="Funotenzeichen">
    <w:name w:val="footnote reference"/>
    <w:basedOn w:val="Absatz-Standardschriftart"/>
    <w:uiPriority w:val="99"/>
    <w:unhideWhenUsed/>
    <w:rsid w:val="006A7867"/>
    <w:rPr>
      <w:vertAlign w:val="superscript"/>
      <w:lang w:val="de-CH"/>
    </w:rPr>
  </w:style>
  <w:style w:type="paragraph" w:customStyle="1" w:styleId="Fu-Endnotenberschrift1">
    <w:name w:val="Fuß/-Endnotenüberschrift1"/>
    <w:basedOn w:val="Standard"/>
    <w:next w:val="Standard"/>
    <w:link w:val="Fu-EndnotenberschriftZchn"/>
    <w:rsid w:val="00653E46"/>
    <w:rPr>
      <w:sz w:val="12"/>
      <w:vertAlign w:val="superscript"/>
    </w:rPr>
  </w:style>
  <w:style w:type="character" w:customStyle="1" w:styleId="Fu-EndnotenberschriftZchn">
    <w:name w:val="Fuß/-Endnotenüberschrift Zchn"/>
    <w:basedOn w:val="Absatz-Standardschriftart"/>
    <w:link w:val="Fu-Endnotenberschrift1"/>
    <w:rsid w:val="00653E46"/>
    <w:rPr>
      <w:sz w:val="12"/>
      <w:vertAlign w:val="superscript"/>
      <w:lang w:val="de-CH"/>
    </w:rPr>
  </w:style>
  <w:style w:type="paragraph" w:customStyle="1" w:styleId="Metadaten">
    <w:name w:val="Metadaten"/>
    <w:basedOn w:val="Standard"/>
    <w:next w:val="Standard"/>
    <w:rsid w:val="00623549"/>
    <w:rPr>
      <w:rFonts w:cs="Arial"/>
    </w:rPr>
  </w:style>
  <w:style w:type="paragraph" w:customStyle="1" w:styleId="Vorstossnummer">
    <w:name w:val="Vorstossnummer"/>
    <w:basedOn w:val="Standard"/>
    <w:next w:val="Standard"/>
    <w:link w:val="VorstossnummerZchn"/>
    <w:rsid w:val="002A147F"/>
    <w:pPr>
      <w:jc w:val="right"/>
    </w:pPr>
    <w:rPr>
      <w:rFonts w:ascii="Arial Black" w:hAnsi="Arial Black"/>
      <w:caps/>
      <w:sz w:val="24"/>
      <w:szCs w:val="24"/>
    </w:rPr>
  </w:style>
  <w:style w:type="character" w:customStyle="1" w:styleId="VorstossnummerZchn">
    <w:name w:val="Vorstossnummer Zchn"/>
    <w:basedOn w:val="Absatz-Standardschriftart"/>
    <w:link w:val="Vorstossnummer"/>
    <w:rsid w:val="002A147F"/>
    <w:rPr>
      <w:rFonts w:ascii="Arial Black" w:hAnsi="Arial Black"/>
      <w:caps/>
      <w:kern w:val="10"/>
      <w:sz w:val="24"/>
      <w:szCs w:val="24"/>
      <w:lang w:val="de-CH"/>
    </w:rPr>
  </w:style>
  <w:style w:type="paragraph" w:styleId="Listenabsatz">
    <w:name w:val="List Paragraph"/>
    <w:basedOn w:val="Standard"/>
    <w:uiPriority w:val="34"/>
    <w:qFormat/>
    <w:rsid w:val="00875108"/>
    <w:pPr>
      <w:ind w:left="720"/>
      <w:contextualSpacing/>
    </w:pPr>
    <w:rPr>
      <w:szCs w:val="24"/>
      <w:lang w:eastAsia="en-US"/>
    </w:rPr>
  </w:style>
  <w:style w:type="paragraph" w:customStyle="1" w:styleId="Minimal">
    <w:name w:val="Minimal"/>
    <w:basedOn w:val="Standard"/>
    <w:next w:val="Standard"/>
    <w:rsid w:val="006350A1"/>
    <w:rPr>
      <w:color w:val="FFFFFF" w:themeColor="background1"/>
      <w:sz w:val="2"/>
    </w:rPr>
  </w:style>
  <w:style w:type="paragraph" w:customStyle="1" w:styleId="Haupttitel">
    <w:name w:val="Haupttitel"/>
    <w:basedOn w:val="Standard"/>
    <w:next w:val="Standard"/>
    <w:rsid w:val="00782C6A"/>
    <w:rPr>
      <w:rFonts w:ascii="Arial Black" w:hAnsi="Arial Black"/>
      <w:color w:val="000000" w:themeColor="text1"/>
      <w:sz w:val="26"/>
    </w:rPr>
  </w:style>
  <w:style w:type="paragraph" w:customStyle="1" w:styleId="Zwischentitel">
    <w:name w:val="Zwischentitel"/>
    <w:basedOn w:val="Standard"/>
    <w:next w:val="Standard"/>
    <w:rsid w:val="00782C6A"/>
    <w:rPr>
      <w:b/>
    </w:rPr>
  </w:style>
  <w:style w:type="paragraph" w:customStyle="1" w:styleId="Fusszeile">
    <w:name w:val="Fusszeile"/>
    <w:basedOn w:val="Standard"/>
    <w:rsid w:val="003A1AC5"/>
    <w:pPr>
      <w:tabs>
        <w:tab w:val="center" w:pos="4321"/>
        <w:tab w:val="right" w:pos="8641"/>
      </w:tabs>
    </w:pPr>
    <w:rPr>
      <w:sz w:val="16"/>
    </w:rPr>
  </w:style>
  <w:style w:type="paragraph" w:customStyle="1" w:styleId="Fusszeile-Seite">
    <w:name w:val="Fusszeile-Seite"/>
    <w:basedOn w:val="Standard"/>
    <w:rsid w:val="00C60765"/>
    <w:pPr>
      <w:jc w:val="right"/>
    </w:pPr>
    <w:rPr>
      <w:sz w:val="16"/>
    </w:rPr>
  </w:style>
  <w:style w:type="paragraph" w:customStyle="1" w:styleId="ListLevelsWithNumbers">
    <w:name w:val="ListLevelsWithNumbers"/>
    <w:basedOn w:val="Standard"/>
    <w:qFormat/>
    <w:rsid w:val="00A44E0E"/>
    <w:pPr>
      <w:numPr>
        <w:numId w:val="34"/>
      </w:numPr>
    </w:pPr>
  </w:style>
  <w:style w:type="paragraph" w:customStyle="1" w:styleId="ListWithNumbers">
    <w:name w:val="ListWithNumbers"/>
    <w:basedOn w:val="Standard"/>
    <w:qFormat/>
    <w:rsid w:val="00A44E0E"/>
    <w:pPr>
      <w:numPr>
        <w:numId w:val="35"/>
      </w:numPr>
      <w:tabs>
        <w:tab w:val="left" w:pos="425"/>
      </w:tabs>
    </w:pPr>
  </w:style>
  <w:style w:type="character" w:styleId="Platzhaltertext">
    <w:name w:val="Placeholder Text"/>
    <w:basedOn w:val="Absatz-Standardschriftart"/>
    <w:uiPriority w:val="99"/>
    <w:semiHidden/>
    <w:rsid w:val="00306F49"/>
    <w:rPr>
      <w:color w:val="808080"/>
      <w:lang w:val="de-CH"/>
    </w:rPr>
  </w:style>
  <w:style w:type="paragraph" w:styleId="Textkrper">
    <w:name w:val="Body Text"/>
    <w:link w:val="TextkrperZchn"/>
    <w:semiHidden/>
    <w:unhideWhenUsed/>
    <w:qFormat/>
    <w:rsid w:val="00995276"/>
    <w:pPr>
      <w:spacing w:line="240" w:lineRule="atLeast"/>
      <w:jc w:val="both"/>
    </w:pPr>
    <w:rPr>
      <w:rFonts w:cs="Tahoma"/>
      <w:szCs w:val="17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995276"/>
    <w:rPr>
      <w:rFonts w:cs="Tahoma"/>
      <w:szCs w:val="17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8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berufsbildung@ow.ch" TargetMode="Externa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0380536\AppData\Local\Temp\officeatwork\temp0001\Templates\2055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488B96C28941C8B5430EB1CD9B97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17B65A-1C98-47BF-886E-CAA057711623}"/>
      </w:docPartPr>
      <w:docPartBody>
        <w:p w:rsidR="00FF2A3B" w:rsidRDefault="009046BC" w:rsidP="009046BC">
          <w:pPr>
            <w:pStyle w:val="61488B96C28941C8B5430EB1CD9B97AA"/>
          </w:pPr>
          <w:r>
            <w:t xml:space="preserve"> </w:t>
          </w:r>
        </w:p>
      </w:docPartBody>
    </w:docPart>
    <w:docPart>
      <w:docPartPr>
        <w:name w:val="C2BD99FFE6AC4E19B6FEEF6220B4F8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25B5B-12A4-4B27-B9DD-F0627888C5B6}"/>
      </w:docPartPr>
      <w:docPartBody>
        <w:p w:rsidR="00CA35D0" w:rsidRDefault="005D3A0A" w:rsidP="005D3A0A">
          <w:pPr>
            <w:pStyle w:val="C2BD99FFE6AC4E19B6FEEF6220B4F8B1"/>
          </w:pPr>
          <w:r>
            <w:rPr>
              <w:rStyle w:val="Platzhaltertext"/>
            </w:rPr>
            <w:t>Name, Vorname</w:t>
          </w:r>
        </w:p>
      </w:docPartBody>
    </w:docPart>
    <w:docPart>
      <w:docPartPr>
        <w:name w:val="424A67E233C5469B866C8BD0876A88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ECA185-8E5F-4A9B-ABB5-68E97981257E}"/>
      </w:docPartPr>
      <w:docPartBody>
        <w:p w:rsidR="00CA35D0" w:rsidRDefault="005D3A0A" w:rsidP="005D3A0A">
          <w:pPr>
            <w:pStyle w:val="424A67E233C5469B866C8BD0876A8896"/>
          </w:pPr>
          <w:r w:rsidRPr="00675BC1">
            <w:rPr>
              <w:rStyle w:val="Platzhaltertext"/>
              <w:rFonts w:ascii="Arial" w:hAnsi="Arial" w:cs="Arial"/>
              <w:sz w:val="19"/>
              <w:szCs w:val="19"/>
            </w:rPr>
            <w:t>Name, Vorname</w:t>
          </w:r>
        </w:p>
      </w:docPartBody>
    </w:docPart>
    <w:docPart>
      <w:docPartPr>
        <w:name w:val="39388A4D45F54D6EA7A9438584901C9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8D6009-C035-4CA9-87DD-06A6E93782A9}"/>
      </w:docPartPr>
      <w:docPartBody>
        <w:p w:rsidR="00CA35D0" w:rsidRDefault="005D3A0A" w:rsidP="005D3A0A">
          <w:pPr>
            <w:pStyle w:val="39388A4D45F54D6EA7A9438584901C90"/>
          </w:pPr>
          <w:r w:rsidRPr="00675BC1">
            <w:rPr>
              <w:rStyle w:val="Platzhaltertext"/>
              <w:rFonts w:ascii="Arial" w:hAnsi="Arial" w:cs="Arial"/>
              <w:sz w:val="19"/>
              <w:szCs w:val="19"/>
            </w:rPr>
            <w:t>Adresse (Strasse/Ort).</w:t>
          </w:r>
        </w:p>
      </w:docPartBody>
    </w:docPart>
    <w:docPart>
      <w:docPartPr>
        <w:name w:val="558745C0CC5145F9A1365734D1D3AF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BBA5B9-EA72-47A7-B105-5EB737F06511}"/>
      </w:docPartPr>
      <w:docPartBody>
        <w:p w:rsidR="00CA35D0" w:rsidRDefault="005D3A0A" w:rsidP="005D3A0A">
          <w:pPr>
            <w:pStyle w:val="558745C0CC5145F9A1365734D1D3AF04"/>
          </w:pPr>
          <w:r w:rsidRPr="00675BC1">
            <w:rPr>
              <w:rStyle w:val="Platzhaltertext"/>
              <w:rFonts w:ascii="Arial" w:hAnsi="Arial" w:cs="Arial"/>
              <w:sz w:val="19"/>
              <w:szCs w:val="19"/>
            </w:rPr>
            <w:t>Telefon-Nr.</w:t>
          </w:r>
        </w:p>
      </w:docPartBody>
    </w:docPart>
    <w:docPart>
      <w:docPartPr>
        <w:name w:val="5272EB2DD86C42B4A9FB238B6DC0DD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12B307-1E17-4842-BD26-3885740146CE}"/>
      </w:docPartPr>
      <w:docPartBody>
        <w:p w:rsidR="00CA35D0" w:rsidRDefault="005D3A0A" w:rsidP="005D3A0A">
          <w:pPr>
            <w:pStyle w:val="5272EB2DD86C42B4A9FB238B6DC0DDD0"/>
          </w:pPr>
          <w:r w:rsidRPr="000E18AC">
            <w:rPr>
              <w:rStyle w:val="Platzhaltertext"/>
              <w:rFonts w:ascii="Arial" w:hAnsi="Arial" w:cs="Arial"/>
              <w:sz w:val="20"/>
              <w:szCs w:val="20"/>
            </w:rPr>
            <w:t>Branche:</w:t>
          </w:r>
        </w:p>
      </w:docPartBody>
    </w:docPart>
    <w:docPart>
      <w:docPartPr>
        <w:name w:val="EF02CC79BF5947DD8A3AC4B663D1F2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3C535B-9F88-46E1-8C03-B3E098790B8F}"/>
      </w:docPartPr>
      <w:docPartBody>
        <w:p w:rsidR="00CA35D0" w:rsidRDefault="005D3A0A" w:rsidP="005D3A0A">
          <w:pPr>
            <w:pStyle w:val="EF02CC79BF5947DD8A3AC4B663D1F205"/>
          </w:pPr>
          <w:r>
            <w:rPr>
              <w:rStyle w:val="Platzhaltertext"/>
              <w:rFonts w:ascii="Arial" w:hAnsi="Arial" w:cs="Arial"/>
              <w:sz w:val="20"/>
              <w:szCs w:val="20"/>
            </w:rPr>
            <w:t>Untergruppe (falls vorhanden)</w:t>
          </w:r>
          <w:r w:rsidRPr="000E18AC">
            <w:rPr>
              <w:rStyle w:val="Platzhaltertext"/>
              <w:rFonts w:ascii="Arial" w:hAnsi="Arial" w:cs="Arial"/>
              <w:sz w:val="20"/>
              <w:szCs w:val="20"/>
            </w:rPr>
            <w:t>:</w:t>
          </w:r>
        </w:p>
      </w:docPartBody>
    </w:docPart>
    <w:docPart>
      <w:docPartPr>
        <w:name w:val="078272B39A3443C0B62688ED9B7720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BF0D9D-627A-4066-97CA-7A74E675F9CE}"/>
      </w:docPartPr>
      <w:docPartBody>
        <w:p w:rsidR="00CA35D0" w:rsidRDefault="005D3A0A" w:rsidP="005D3A0A">
          <w:pPr>
            <w:pStyle w:val="078272B39A3443C0B62688ED9B772067"/>
          </w:pPr>
          <w:r w:rsidRPr="00675BC1">
            <w:rPr>
              <w:rStyle w:val="Platzhaltertext"/>
              <w:rFonts w:ascii="Arial" w:hAnsi="Arial" w:cs="Arial"/>
              <w:sz w:val="19"/>
              <w:szCs w:val="19"/>
            </w:rPr>
            <w:t>Lehrbetrieb</w:t>
          </w:r>
        </w:p>
      </w:docPartBody>
    </w:docPart>
    <w:docPart>
      <w:docPartPr>
        <w:name w:val="A0318A74C95E4503BA2F40064FB0F5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AAD80B-055B-4510-985D-8DF34D3BD6F5}"/>
      </w:docPartPr>
      <w:docPartBody>
        <w:p w:rsidR="00CA35D0" w:rsidRDefault="005D3A0A" w:rsidP="005D3A0A">
          <w:pPr>
            <w:pStyle w:val="A0318A74C95E4503BA2F40064FB0F57C"/>
          </w:pPr>
          <w:r w:rsidRPr="00675BC1">
            <w:rPr>
              <w:rStyle w:val="Platzhaltertext"/>
              <w:rFonts w:ascii="Arial" w:hAnsi="Arial" w:cs="Arial"/>
              <w:sz w:val="19"/>
              <w:szCs w:val="19"/>
            </w:rPr>
            <w:t>Adresse Prüfungsort (Strasse / Ort)</w:t>
          </w:r>
        </w:p>
      </w:docPartBody>
    </w:docPart>
    <w:docPart>
      <w:docPartPr>
        <w:name w:val="780AF5B2302D4CE7B39F955C278971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E00FE2-BE5C-4DFC-9D56-4B91D71132BF}"/>
      </w:docPartPr>
      <w:docPartBody>
        <w:p w:rsidR="00CA35D0" w:rsidRDefault="005D3A0A" w:rsidP="005D3A0A">
          <w:pPr>
            <w:pStyle w:val="780AF5B2302D4CE7B39F955C27897163"/>
          </w:pPr>
          <w:r w:rsidRPr="00675BC1">
            <w:rPr>
              <w:rStyle w:val="Platzhaltertext"/>
              <w:rFonts w:ascii="Arial" w:hAnsi="Arial" w:cs="Arial"/>
              <w:sz w:val="19"/>
              <w:szCs w:val="19"/>
            </w:rPr>
            <w:t>Name des Berufsbildner</w:t>
          </w:r>
        </w:p>
      </w:docPartBody>
    </w:docPart>
    <w:docPart>
      <w:docPartPr>
        <w:name w:val="49D3A0CB8ABC46CCABA55ECC73866B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C80E52-BE57-465B-B8E5-18F2FFB0D88B}"/>
      </w:docPartPr>
      <w:docPartBody>
        <w:p w:rsidR="00CA35D0" w:rsidRDefault="005D3A0A" w:rsidP="005D3A0A">
          <w:pPr>
            <w:pStyle w:val="49D3A0CB8ABC46CCABA55ECC73866B97"/>
          </w:pPr>
          <w:r w:rsidRPr="00675BC1">
            <w:rPr>
              <w:rStyle w:val="Platzhaltertext"/>
              <w:rFonts w:ascii="Arial" w:hAnsi="Arial" w:cs="Arial"/>
              <w:sz w:val="19"/>
              <w:szCs w:val="19"/>
            </w:rPr>
            <w:t>Telefon-Nr.</w:t>
          </w:r>
        </w:p>
      </w:docPartBody>
    </w:docPart>
    <w:docPart>
      <w:docPartPr>
        <w:name w:val="6ADC670A1A1241069D646C957DD496F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AA4C35-A73F-4517-A1F0-37221738CEA2}"/>
      </w:docPartPr>
      <w:docPartBody>
        <w:p w:rsidR="00CA35D0" w:rsidRDefault="005D3A0A" w:rsidP="005D3A0A">
          <w:pPr>
            <w:pStyle w:val="6ADC670A1A1241069D646C957DD496FD"/>
          </w:pPr>
          <w:r w:rsidRPr="00675BC1">
            <w:rPr>
              <w:rStyle w:val="Platzhaltertext"/>
              <w:rFonts w:ascii="Arial" w:hAnsi="Arial" w:cs="Arial"/>
              <w:sz w:val="19"/>
              <w:szCs w:val="19"/>
            </w:rPr>
            <w:t xml:space="preserve">E-Mail </w:t>
          </w:r>
        </w:p>
      </w:docPartBody>
    </w:docPart>
    <w:docPart>
      <w:docPartPr>
        <w:name w:val="63A3F299AC024928AA35B4480CF159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71714B-66F8-43BF-9208-089EEF28B43A}"/>
      </w:docPartPr>
      <w:docPartBody>
        <w:p w:rsidR="00CA35D0" w:rsidRDefault="005D3A0A" w:rsidP="005D3A0A">
          <w:pPr>
            <w:pStyle w:val="63A3F299AC024928AA35B4480CF159F1"/>
          </w:pPr>
          <w:r>
            <w:rPr>
              <w:rStyle w:val="Platzhaltertext"/>
            </w:rPr>
            <w:t>Zeit</w:t>
          </w:r>
        </w:p>
      </w:docPartBody>
    </w:docPart>
    <w:docPart>
      <w:docPartPr>
        <w:name w:val="DCCA42EE2D724F7182400C4914350D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8C1C2D-9292-4B0F-A01D-228C8FF42093}"/>
      </w:docPartPr>
      <w:docPartBody>
        <w:p w:rsidR="00CA35D0" w:rsidRDefault="005D3A0A" w:rsidP="005D3A0A">
          <w:pPr>
            <w:pStyle w:val="DCCA42EE2D724F7182400C4914350D7C"/>
          </w:pPr>
          <w:r w:rsidRPr="00675BC1">
            <w:rPr>
              <w:rStyle w:val="Platzhaltertext"/>
              <w:rFonts w:ascii="Arial" w:hAnsi="Arial" w:cs="Arial"/>
              <w:sz w:val="19"/>
              <w:szCs w:val="19"/>
            </w:rPr>
            <w:t>Zeit</w:t>
          </w:r>
        </w:p>
      </w:docPartBody>
    </w:docPart>
    <w:docPart>
      <w:docPartPr>
        <w:name w:val="EDF22D30795F44A7B9D2F7952BD11D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0472C2-378F-49E8-A0CE-C0A34DB87B4E}"/>
      </w:docPartPr>
      <w:docPartBody>
        <w:p w:rsidR="00CA35D0" w:rsidRDefault="005D3A0A" w:rsidP="005D3A0A">
          <w:pPr>
            <w:pStyle w:val="EDF22D30795F44A7B9D2F7952BD11D8F"/>
          </w:pPr>
          <w:r>
            <w:rPr>
              <w:rStyle w:val="Platzhaltertext"/>
            </w:rPr>
            <w:t>Zeit</w:t>
          </w:r>
        </w:p>
      </w:docPartBody>
    </w:docPart>
    <w:docPart>
      <w:docPartPr>
        <w:name w:val="7A3D916992FA4A45B0EB3FC99AE573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D87F0A-65E1-4F5A-B902-CFB5AC74B0DB}"/>
      </w:docPartPr>
      <w:docPartBody>
        <w:p w:rsidR="00CA35D0" w:rsidRDefault="005D3A0A" w:rsidP="005D3A0A">
          <w:pPr>
            <w:pStyle w:val="7A3D916992FA4A45B0EB3FC99AE573DB"/>
          </w:pPr>
          <w:r w:rsidRPr="00675BC1">
            <w:rPr>
              <w:rStyle w:val="Platzhaltertext"/>
              <w:rFonts w:ascii="Arial" w:hAnsi="Arial" w:cs="Arial"/>
              <w:sz w:val="19"/>
              <w:szCs w:val="19"/>
            </w:rPr>
            <w:t>Zeit</w:t>
          </w:r>
        </w:p>
      </w:docPartBody>
    </w:docPart>
    <w:docPart>
      <w:docPartPr>
        <w:name w:val="A28B7614FC2F4BE0BB0BEBA3A2A4C8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FF313A-69E2-43B8-9FC3-A38176968253}"/>
      </w:docPartPr>
      <w:docPartBody>
        <w:p w:rsidR="00CA35D0" w:rsidRDefault="005D3A0A" w:rsidP="005D3A0A">
          <w:pPr>
            <w:pStyle w:val="A28B7614FC2F4BE0BB0BEBA3A2A4C89F"/>
          </w:pPr>
          <w:r>
            <w:rPr>
              <w:rStyle w:val="Platzhaltertext"/>
            </w:rPr>
            <w:t>Zeit</w:t>
          </w:r>
        </w:p>
      </w:docPartBody>
    </w:docPart>
    <w:docPart>
      <w:docPartPr>
        <w:name w:val="0A6CC4DE180F41A098F0A40C8B98FE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CDDCE7-9E28-4947-8BA0-C40B2C45693E}"/>
      </w:docPartPr>
      <w:docPartBody>
        <w:p w:rsidR="00CA35D0" w:rsidRDefault="005D3A0A" w:rsidP="005D3A0A">
          <w:pPr>
            <w:pStyle w:val="0A6CC4DE180F41A098F0A40C8B98FEBA"/>
          </w:pPr>
          <w:r w:rsidRPr="00675BC1">
            <w:rPr>
              <w:rStyle w:val="Platzhaltertext"/>
              <w:rFonts w:ascii="Arial" w:hAnsi="Arial" w:cs="Arial"/>
              <w:sz w:val="19"/>
              <w:szCs w:val="19"/>
            </w:rPr>
            <w:t>Zeit</w:t>
          </w:r>
        </w:p>
      </w:docPartBody>
    </w:docPart>
    <w:docPart>
      <w:docPartPr>
        <w:name w:val="501057A951CD472A80A92024D283FC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419C50-A21C-47BE-84E0-E06286B59C2F}"/>
      </w:docPartPr>
      <w:docPartBody>
        <w:p w:rsidR="00CA35D0" w:rsidRDefault="005D3A0A" w:rsidP="005D3A0A">
          <w:pPr>
            <w:pStyle w:val="501057A951CD472A80A92024D283FC34"/>
          </w:pPr>
          <w:r>
            <w:rPr>
              <w:rStyle w:val="Platzhaltertext"/>
            </w:rPr>
            <w:t>Zeit</w:t>
          </w:r>
        </w:p>
      </w:docPartBody>
    </w:docPart>
    <w:docPart>
      <w:docPartPr>
        <w:name w:val="3789D52B09CD4641A203DAFCFB041D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AC8C7A-A154-4105-97CC-D194E5A93626}"/>
      </w:docPartPr>
      <w:docPartBody>
        <w:p w:rsidR="00CA35D0" w:rsidRDefault="005D3A0A" w:rsidP="005D3A0A">
          <w:pPr>
            <w:pStyle w:val="3789D52B09CD4641A203DAFCFB041D44"/>
          </w:pPr>
          <w:r w:rsidRPr="00675BC1">
            <w:rPr>
              <w:rStyle w:val="Platzhaltertext"/>
              <w:rFonts w:ascii="Arial" w:hAnsi="Arial" w:cs="Arial"/>
              <w:sz w:val="19"/>
              <w:szCs w:val="19"/>
            </w:rPr>
            <w:t>Zeit</w:t>
          </w:r>
        </w:p>
      </w:docPartBody>
    </w:docPart>
    <w:docPart>
      <w:docPartPr>
        <w:name w:val="2909CB1F0FC8493B993B12CF88AB7B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7479AD-7795-4A0B-BD49-7262FC2AC5DD}"/>
      </w:docPartPr>
      <w:docPartBody>
        <w:p w:rsidR="00CA35D0" w:rsidRDefault="005D3A0A" w:rsidP="005D3A0A">
          <w:pPr>
            <w:pStyle w:val="2909CB1F0FC8493B993B12CF88AB7B86"/>
          </w:pPr>
          <w:r>
            <w:rPr>
              <w:rStyle w:val="Platzhaltertext"/>
            </w:rPr>
            <w:t>Zeit</w:t>
          </w:r>
        </w:p>
      </w:docPartBody>
    </w:docPart>
    <w:docPart>
      <w:docPartPr>
        <w:name w:val="A5356DED4187472FA760A78FFEFDB7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DA1BBCE-B919-4AA1-AFF4-1CF4FACB86CC}"/>
      </w:docPartPr>
      <w:docPartBody>
        <w:p w:rsidR="00CA35D0" w:rsidRDefault="005D3A0A" w:rsidP="005D3A0A">
          <w:pPr>
            <w:pStyle w:val="A5356DED4187472FA760A78FFEFDB7DE"/>
          </w:pPr>
          <w:r w:rsidRPr="00675BC1">
            <w:rPr>
              <w:rStyle w:val="Platzhaltertext"/>
              <w:rFonts w:ascii="Arial" w:hAnsi="Arial" w:cs="Arial"/>
              <w:sz w:val="19"/>
              <w:szCs w:val="19"/>
            </w:rPr>
            <w:t>Zeit</w:t>
          </w:r>
        </w:p>
      </w:docPartBody>
    </w:docPart>
    <w:docPart>
      <w:docPartPr>
        <w:name w:val="CE27F848157C48C8A6CB35C757CB309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FE6A7A-48C8-41CF-8B4E-230771C746F8}"/>
      </w:docPartPr>
      <w:docPartBody>
        <w:p w:rsidR="00CA35D0" w:rsidRDefault="005D3A0A" w:rsidP="005D3A0A">
          <w:pPr>
            <w:pStyle w:val="CE27F848157C48C8A6CB35C757CB3095"/>
          </w:pPr>
          <w:r>
            <w:rPr>
              <w:rStyle w:val="Platzhaltertext"/>
            </w:rPr>
            <w:t>Zeit</w:t>
          </w:r>
        </w:p>
      </w:docPartBody>
    </w:docPart>
    <w:docPart>
      <w:docPartPr>
        <w:name w:val="7967F90602BD450487C37406C7787F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9FA4B9-0C3B-4FBC-9649-1BE45A544676}"/>
      </w:docPartPr>
      <w:docPartBody>
        <w:p w:rsidR="00CA35D0" w:rsidRDefault="005D3A0A" w:rsidP="005D3A0A">
          <w:pPr>
            <w:pStyle w:val="7967F90602BD450487C37406C7787FF0"/>
          </w:pPr>
          <w:r w:rsidRPr="00675BC1">
            <w:rPr>
              <w:rStyle w:val="Platzhaltertext"/>
              <w:rFonts w:ascii="Arial" w:hAnsi="Arial" w:cs="Arial"/>
              <w:sz w:val="19"/>
              <w:szCs w:val="19"/>
            </w:rPr>
            <w:t>Zeit</w:t>
          </w:r>
        </w:p>
      </w:docPartBody>
    </w:docPart>
    <w:docPart>
      <w:docPartPr>
        <w:name w:val="D008803EAA2844749590A44513B86A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A9C1EB-6371-4DCB-A544-E80389592D77}"/>
      </w:docPartPr>
      <w:docPartBody>
        <w:p w:rsidR="00CA35D0" w:rsidRDefault="005D3A0A" w:rsidP="005D3A0A">
          <w:pPr>
            <w:pStyle w:val="D008803EAA2844749590A44513B86A99"/>
          </w:pPr>
          <w:r>
            <w:rPr>
              <w:rStyle w:val="Platzhaltertext"/>
            </w:rPr>
            <w:t>Zeit</w:t>
          </w:r>
        </w:p>
      </w:docPartBody>
    </w:docPart>
    <w:docPart>
      <w:docPartPr>
        <w:name w:val="5CBE102E42EB4A569D1C32367D9707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B8267E-BB60-4C14-90E3-DF8500A12C02}"/>
      </w:docPartPr>
      <w:docPartBody>
        <w:p w:rsidR="00CA35D0" w:rsidRDefault="005D3A0A" w:rsidP="005D3A0A">
          <w:pPr>
            <w:pStyle w:val="5CBE102E42EB4A569D1C32367D97071D"/>
          </w:pPr>
          <w:r w:rsidRPr="00675BC1">
            <w:rPr>
              <w:rStyle w:val="Platzhaltertext"/>
              <w:rFonts w:ascii="Arial" w:hAnsi="Arial" w:cs="Arial"/>
              <w:sz w:val="19"/>
              <w:szCs w:val="19"/>
            </w:rPr>
            <w:t>Zeit</w:t>
          </w:r>
        </w:p>
      </w:docPartBody>
    </w:docPart>
    <w:docPart>
      <w:docPartPr>
        <w:name w:val="6E0DB54C8A634DC2A3242CBE0B6D60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3AA9F2-5912-43F2-A4BA-08EBA5F11AF2}"/>
      </w:docPartPr>
      <w:docPartBody>
        <w:p w:rsidR="00CA35D0" w:rsidRDefault="005D3A0A" w:rsidP="005D3A0A">
          <w:pPr>
            <w:pStyle w:val="6E0DB54C8A634DC2A3242CBE0B6D602F"/>
          </w:pPr>
          <w:r>
            <w:rPr>
              <w:rStyle w:val="Platzhaltertext"/>
            </w:rPr>
            <w:t>Zeit</w:t>
          </w:r>
        </w:p>
      </w:docPartBody>
    </w:docPart>
    <w:docPart>
      <w:docPartPr>
        <w:name w:val="52E82861F226449197AC12B706FC81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E861FE-D1FE-44E2-8A31-C760BFDF300B}"/>
      </w:docPartPr>
      <w:docPartBody>
        <w:p w:rsidR="00CA35D0" w:rsidRDefault="005D3A0A" w:rsidP="005D3A0A">
          <w:pPr>
            <w:pStyle w:val="52E82861F226449197AC12B706FC81D0"/>
          </w:pPr>
          <w:r w:rsidRPr="00675BC1">
            <w:rPr>
              <w:rStyle w:val="Platzhaltertext"/>
              <w:rFonts w:ascii="Arial" w:hAnsi="Arial" w:cs="Arial"/>
              <w:sz w:val="19"/>
              <w:szCs w:val="19"/>
            </w:rPr>
            <w:t>Zeit</w:t>
          </w:r>
        </w:p>
      </w:docPartBody>
    </w:docPart>
    <w:docPart>
      <w:docPartPr>
        <w:name w:val="226A0EB5C576472D981353D30A786C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50C5CF-4AC4-4AD0-9BDC-A6DA175F8B30}"/>
      </w:docPartPr>
      <w:docPartBody>
        <w:p w:rsidR="00CA35D0" w:rsidRDefault="005D3A0A" w:rsidP="005D3A0A">
          <w:pPr>
            <w:pStyle w:val="226A0EB5C576472D981353D30A786CF8"/>
          </w:pPr>
          <w:r>
            <w:rPr>
              <w:rStyle w:val="Platzhaltertext"/>
            </w:rPr>
            <w:t>Zeit</w:t>
          </w:r>
        </w:p>
      </w:docPartBody>
    </w:docPart>
    <w:docPart>
      <w:docPartPr>
        <w:name w:val="068B6BDABD6F4090821A12B0111913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E14FC6-7AFE-4401-9667-131F475DDA61}"/>
      </w:docPartPr>
      <w:docPartBody>
        <w:p w:rsidR="00CA35D0" w:rsidRDefault="005D3A0A" w:rsidP="005D3A0A">
          <w:pPr>
            <w:pStyle w:val="068B6BDABD6F4090821A12B011191348"/>
          </w:pPr>
          <w:r w:rsidRPr="00675BC1">
            <w:rPr>
              <w:rStyle w:val="Platzhaltertext"/>
              <w:rFonts w:ascii="Arial" w:hAnsi="Arial" w:cs="Arial"/>
              <w:sz w:val="19"/>
              <w:szCs w:val="19"/>
            </w:rPr>
            <w:t>Zeit</w:t>
          </w:r>
        </w:p>
      </w:docPartBody>
    </w:docPart>
    <w:docPart>
      <w:docPartPr>
        <w:name w:val="5E7576387481461B80A1F45F7BCA16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92992B-3306-468D-888C-6C5D5E01DBE7}"/>
      </w:docPartPr>
      <w:docPartBody>
        <w:p w:rsidR="00CA35D0" w:rsidRDefault="005D3A0A" w:rsidP="005D3A0A">
          <w:pPr>
            <w:pStyle w:val="5E7576387481461B80A1F45F7BCA1664"/>
          </w:pPr>
          <w:r>
            <w:rPr>
              <w:rStyle w:val="Platzhaltertext"/>
            </w:rPr>
            <w:t>Zeit</w:t>
          </w:r>
        </w:p>
      </w:docPartBody>
    </w:docPart>
    <w:docPart>
      <w:docPartPr>
        <w:name w:val="FF8310C70FBA4C4EAC9114ECDD70A3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DBA47C-EFF3-4269-B10F-12820571BFEE}"/>
      </w:docPartPr>
      <w:docPartBody>
        <w:p w:rsidR="00CA35D0" w:rsidRDefault="005D3A0A" w:rsidP="005D3A0A">
          <w:pPr>
            <w:pStyle w:val="FF8310C70FBA4C4EAC9114ECDD70A3C2"/>
          </w:pPr>
          <w:r w:rsidRPr="00675BC1">
            <w:rPr>
              <w:rStyle w:val="Platzhaltertext"/>
              <w:rFonts w:ascii="Arial" w:hAnsi="Arial" w:cs="Arial"/>
              <w:sz w:val="19"/>
              <w:szCs w:val="19"/>
            </w:rPr>
            <w:t>Zeit</w:t>
          </w:r>
        </w:p>
      </w:docPartBody>
    </w:docPart>
    <w:docPart>
      <w:docPartPr>
        <w:name w:val="2C08D8E518AE49DEA090C4E04C29F0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28BC2C-BBBB-43F9-879D-77314FA31597}"/>
      </w:docPartPr>
      <w:docPartBody>
        <w:p w:rsidR="00CA35D0" w:rsidRDefault="005D3A0A" w:rsidP="005D3A0A">
          <w:pPr>
            <w:pStyle w:val="2C08D8E518AE49DEA090C4E04C29F082"/>
          </w:pPr>
          <w:r>
            <w:rPr>
              <w:rStyle w:val="Platzhaltertext"/>
            </w:rPr>
            <w:t>Zeit</w:t>
          </w:r>
        </w:p>
      </w:docPartBody>
    </w:docPart>
    <w:docPart>
      <w:docPartPr>
        <w:name w:val="982CDEB3974545F389A7B1F8ACEEA5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DACD67-A4DA-4876-A1F8-5B38B95F313B}"/>
      </w:docPartPr>
      <w:docPartBody>
        <w:p w:rsidR="00CA35D0" w:rsidRDefault="005D3A0A" w:rsidP="005D3A0A">
          <w:pPr>
            <w:pStyle w:val="982CDEB3974545F389A7B1F8ACEEA530"/>
          </w:pPr>
          <w:r w:rsidRPr="00675BC1">
            <w:rPr>
              <w:rStyle w:val="Platzhaltertext"/>
              <w:rFonts w:ascii="Arial" w:hAnsi="Arial" w:cs="Arial"/>
              <w:sz w:val="19"/>
              <w:szCs w:val="19"/>
            </w:rPr>
            <w:t>Zeit</w:t>
          </w:r>
        </w:p>
      </w:docPartBody>
    </w:docPart>
    <w:docPart>
      <w:docPartPr>
        <w:name w:val="234BEFAC59254E439CF72E7A201A28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6FCD00-416F-4585-B289-5BC6531434C7}"/>
      </w:docPartPr>
      <w:docPartBody>
        <w:p w:rsidR="00CA35D0" w:rsidRDefault="005D3A0A" w:rsidP="005D3A0A">
          <w:pPr>
            <w:pStyle w:val="234BEFAC59254E439CF72E7A201A2875"/>
          </w:pPr>
          <w:r>
            <w:rPr>
              <w:rStyle w:val="Platzhaltertext"/>
            </w:rPr>
            <w:t>Zeit</w:t>
          </w:r>
        </w:p>
      </w:docPartBody>
    </w:docPart>
    <w:docPart>
      <w:docPartPr>
        <w:name w:val="86D480166E8D42E4964966B15350E0C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55E8C1-9BC5-4859-A8AA-9FA289543445}"/>
      </w:docPartPr>
      <w:docPartBody>
        <w:p w:rsidR="00CA35D0" w:rsidRDefault="005D3A0A" w:rsidP="005D3A0A">
          <w:pPr>
            <w:pStyle w:val="86D480166E8D42E4964966B15350E0C3"/>
          </w:pPr>
          <w:r w:rsidRPr="00675BC1">
            <w:rPr>
              <w:rStyle w:val="Platzhaltertext"/>
              <w:rFonts w:ascii="Arial" w:hAnsi="Arial" w:cs="Arial"/>
              <w:sz w:val="19"/>
              <w:szCs w:val="19"/>
            </w:rPr>
            <w:t>Zeit</w:t>
          </w:r>
        </w:p>
      </w:docPartBody>
    </w:docPart>
    <w:docPart>
      <w:docPartPr>
        <w:name w:val="6C4EE35C6DCA48CB86FF0E9CAEBC34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ACAA19-A3FB-4690-A1F6-25A1C0D0DDC6}"/>
      </w:docPartPr>
      <w:docPartBody>
        <w:p w:rsidR="00CA35D0" w:rsidRDefault="005D3A0A" w:rsidP="005D3A0A">
          <w:pPr>
            <w:pStyle w:val="6C4EE35C6DCA48CB86FF0E9CAEBC3448"/>
          </w:pPr>
          <w:r>
            <w:rPr>
              <w:rStyle w:val="Platzhaltertext"/>
            </w:rPr>
            <w:t>Zeit</w:t>
          </w:r>
        </w:p>
      </w:docPartBody>
    </w:docPart>
    <w:docPart>
      <w:docPartPr>
        <w:name w:val="0C311C6A57C243B1A1D2362E682C8B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2EE470-F5B5-4F88-9AFD-9C9CACDBB25B}"/>
      </w:docPartPr>
      <w:docPartBody>
        <w:p w:rsidR="00CA35D0" w:rsidRDefault="005D3A0A" w:rsidP="005D3A0A">
          <w:pPr>
            <w:pStyle w:val="0C311C6A57C243B1A1D2362E682C8B71"/>
          </w:pPr>
          <w:r w:rsidRPr="00675BC1">
            <w:rPr>
              <w:rStyle w:val="Platzhaltertext"/>
              <w:rFonts w:ascii="Arial" w:hAnsi="Arial" w:cs="Arial"/>
              <w:sz w:val="19"/>
              <w:szCs w:val="19"/>
            </w:rPr>
            <w:t>Zeit</w:t>
          </w:r>
        </w:p>
      </w:docPartBody>
    </w:docPart>
    <w:docPart>
      <w:docPartPr>
        <w:name w:val="F52418846BE54596A0C77FDB04648C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819F528-5FDF-4E59-BC70-05342A24B0A5}"/>
      </w:docPartPr>
      <w:docPartBody>
        <w:p w:rsidR="00CA35D0" w:rsidRDefault="005D3A0A" w:rsidP="005D3A0A">
          <w:pPr>
            <w:pStyle w:val="F52418846BE54596A0C77FDB04648CB9"/>
          </w:pPr>
          <w:r>
            <w:rPr>
              <w:rStyle w:val="Platzhaltertext"/>
            </w:rPr>
            <w:t>Zeit</w:t>
          </w:r>
        </w:p>
      </w:docPartBody>
    </w:docPart>
    <w:docPart>
      <w:docPartPr>
        <w:name w:val="38F1D4719F14423899307F7C4747B7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9AE908-69ED-4B8D-B085-88FD5D1C3D9A}"/>
      </w:docPartPr>
      <w:docPartBody>
        <w:p w:rsidR="00CA35D0" w:rsidRDefault="005D3A0A" w:rsidP="005D3A0A">
          <w:pPr>
            <w:pStyle w:val="38F1D4719F14423899307F7C4747B7E7"/>
          </w:pPr>
          <w:r w:rsidRPr="00675BC1">
            <w:rPr>
              <w:rStyle w:val="Platzhaltertext"/>
              <w:rFonts w:ascii="Arial" w:hAnsi="Arial" w:cs="Arial"/>
              <w:sz w:val="19"/>
              <w:szCs w:val="19"/>
            </w:rPr>
            <w:t>Zeit</w:t>
          </w:r>
        </w:p>
      </w:docPartBody>
    </w:docPart>
    <w:docPart>
      <w:docPartPr>
        <w:name w:val="0DDA2E706DF343A8B745233A214D99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F8E213-CC94-4BF7-BE45-2286EBF696A1}"/>
      </w:docPartPr>
      <w:docPartBody>
        <w:p w:rsidR="00CA35D0" w:rsidRDefault="005D3A0A" w:rsidP="005D3A0A">
          <w:pPr>
            <w:pStyle w:val="0DDA2E706DF343A8B745233A214D99CB"/>
          </w:pPr>
          <w:r>
            <w:rPr>
              <w:rStyle w:val="Platzhaltertext"/>
            </w:rPr>
            <w:t>Zeit</w:t>
          </w:r>
        </w:p>
      </w:docPartBody>
    </w:docPart>
    <w:docPart>
      <w:docPartPr>
        <w:name w:val="B73365463CD14E7C998D946C4327BA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91D0E7-3D10-4C5C-B517-C6655F9A108D}"/>
      </w:docPartPr>
      <w:docPartBody>
        <w:p w:rsidR="00CA35D0" w:rsidRDefault="005D3A0A" w:rsidP="005D3A0A">
          <w:pPr>
            <w:pStyle w:val="B73365463CD14E7C998D946C4327BA1D"/>
          </w:pPr>
          <w:r w:rsidRPr="00675BC1">
            <w:rPr>
              <w:rStyle w:val="Platzhaltertext"/>
              <w:rFonts w:ascii="Arial" w:hAnsi="Arial" w:cs="Arial"/>
              <w:sz w:val="19"/>
              <w:szCs w:val="19"/>
            </w:rPr>
            <w:t>Zeit</w:t>
          </w:r>
        </w:p>
      </w:docPartBody>
    </w:docPart>
    <w:docPart>
      <w:docPartPr>
        <w:name w:val="9A4350328C1449518DA4AD499725CF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14713D-CFD2-48FF-B6BF-BDEA7537FBD9}"/>
      </w:docPartPr>
      <w:docPartBody>
        <w:p w:rsidR="00CA35D0" w:rsidRDefault="005D3A0A" w:rsidP="005D3A0A">
          <w:pPr>
            <w:pStyle w:val="9A4350328C1449518DA4AD499725CF1A"/>
          </w:pPr>
          <w:r>
            <w:rPr>
              <w:rStyle w:val="Platzhaltertext"/>
            </w:rPr>
            <w:t>Zeit</w:t>
          </w:r>
        </w:p>
      </w:docPartBody>
    </w:docPart>
    <w:docPart>
      <w:docPartPr>
        <w:name w:val="811984EC49DA41CEB213F76E512061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B913C7E-E1B0-4B18-B2FA-5EB757A47975}"/>
      </w:docPartPr>
      <w:docPartBody>
        <w:p w:rsidR="00CA35D0" w:rsidRDefault="005D3A0A" w:rsidP="005D3A0A">
          <w:pPr>
            <w:pStyle w:val="811984EC49DA41CEB213F76E51206124"/>
          </w:pPr>
          <w:r w:rsidRPr="00675BC1">
            <w:rPr>
              <w:rStyle w:val="Platzhaltertext"/>
              <w:rFonts w:ascii="Arial" w:hAnsi="Arial" w:cs="Arial"/>
              <w:sz w:val="19"/>
              <w:szCs w:val="19"/>
            </w:rPr>
            <w:t>Zeit</w:t>
          </w:r>
        </w:p>
      </w:docPartBody>
    </w:docPart>
    <w:docPart>
      <w:docPartPr>
        <w:name w:val="473D62603C714A0C8EB307FF4528A5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30AB8A-E83E-4E99-AFFA-6F577CD80791}"/>
      </w:docPartPr>
      <w:docPartBody>
        <w:p w:rsidR="00CA35D0" w:rsidRDefault="005D3A0A" w:rsidP="005D3A0A">
          <w:pPr>
            <w:pStyle w:val="473D62603C714A0C8EB307FF4528A5BC"/>
          </w:pPr>
          <w:r>
            <w:rPr>
              <w:rStyle w:val="Platzhaltertext"/>
            </w:rPr>
            <w:t>Zeit</w:t>
          </w:r>
        </w:p>
      </w:docPartBody>
    </w:docPart>
    <w:docPart>
      <w:docPartPr>
        <w:name w:val="B211031F1CB44C97A06DFB027AEA99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6127DB-3945-4E9C-8F14-84B2FE44B992}"/>
      </w:docPartPr>
      <w:docPartBody>
        <w:p w:rsidR="00CA35D0" w:rsidRDefault="005D3A0A" w:rsidP="005D3A0A">
          <w:pPr>
            <w:pStyle w:val="B211031F1CB44C97A06DFB027AEA994E"/>
          </w:pPr>
          <w:r w:rsidRPr="00675BC1">
            <w:rPr>
              <w:rStyle w:val="Platzhaltertext"/>
              <w:rFonts w:ascii="Arial" w:hAnsi="Arial" w:cs="Arial"/>
              <w:sz w:val="19"/>
              <w:szCs w:val="19"/>
            </w:rPr>
            <w:t>Zeit</w:t>
          </w:r>
        </w:p>
      </w:docPartBody>
    </w:docPart>
    <w:docPart>
      <w:docPartPr>
        <w:name w:val="FEF81DBE00D842548181962C414AD2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D260D4E-DF6C-4A83-8CC0-108804B582E6}"/>
      </w:docPartPr>
      <w:docPartBody>
        <w:p w:rsidR="00CA35D0" w:rsidRDefault="005D3A0A" w:rsidP="005D3A0A">
          <w:pPr>
            <w:pStyle w:val="FEF81DBE00D842548181962C414AD211"/>
          </w:pPr>
          <w:r>
            <w:rPr>
              <w:rStyle w:val="Platzhaltertext"/>
            </w:rPr>
            <w:t>Zeit</w:t>
          </w:r>
        </w:p>
      </w:docPartBody>
    </w:docPart>
    <w:docPart>
      <w:docPartPr>
        <w:name w:val="CD332FA419494A16AA0BAC1755C644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77BE98-756E-438E-8EA6-43ECC59347AF}"/>
      </w:docPartPr>
      <w:docPartBody>
        <w:p w:rsidR="00CA35D0" w:rsidRDefault="005D3A0A" w:rsidP="005D3A0A">
          <w:pPr>
            <w:pStyle w:val="CD332FA419494A16AA0BAC1755C64458"/>
          </w:pPr>
          <w:r>
            <w:rPr>
              <w:rStyle w:val="Platzhaltertext"/>
              <w:rFonts w:ascii="Arial" w:hAnsi="Arial" w:cs="Arial"/>
            </w:rPr>
            <w:t>Zeit</w:t>
          </w:r>
        </w:p>
      </w:docPartBody>
    </w:docPart>
    <w:docPart>
      <w:docPartPr>
        <w:name w:val="B6DA7BF3AFB5478E8AE4B6D457385C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2C2A45-B1E7-4960-A802-7631E1BCF767}"/>
      </w:docPartPr>
      <w:docPartBody>
        <w:p w:rsidR="00CA35D0" w:rsidRDefault="005D3A0A" w:rsidP="005D3A0A">
          <w:pPr>
            <w:pStyle w:val="B6DA7BF3AFB5478E8AE4B6D457385C39"/>
          </w:pPr>
          <w:r>
            <w:rPr>
              <w:rStyle w:val="Platzhaltertext"/>
            </w:rPr>
            <w:t>Zeit</w:t>
          </w:r>
        </w:p>
      </w:docPartBody>
    </w:docPart>
    <w:docPart>
      <w:docPartPr>
        <w:name w:val="A3298FDC27154F59B3B574350A7783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703975-9C6C-49DB-82F2-565FE8EEB1AD}"/>
      </w:docPartPr>
      <w:docPartBody>
        <w:p w:rsidR="00CA35D0" w:rsidRDefault="005D3A0A" w:rsidP="005D3A0A">
          <w:pPr>
            <w:pStyle w:val="A3298FDC27154F59B3B574350A7783E2"/>
          </w:pPr>
          <w:r>
            <w:rPr>
              <w:rStyle w:val="Platzhaltertext"/>
              <w:rFonts w:ascii="Arial" w:hAnsi="Arial" w:cs="Arial"/>
            </w:rPr>
            <w:t>Zeit</w:t>
          </w:r>
        </w:p>
      </w:docPartBody>
    </w:docPart>
    <w:docPart>
      <w:docPartPr>
        <w:name w:val="BFF1D2CF8AAC4C5AAA7108B552FD09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A6AA80-0161-4E58-9586-D85A8D045659}"/>
      </w:docPartPr>
      <w:docPartBody>
        <w:p w:rsidR="00CA35D0" w:rsidRDefault="005D3A0A" w:rsidP="005D3A0A">
          <w:pPr>
            <w:pStyle w:val="BFF1D2CF8AAC4C5AAA7108B552FD09A0"/>
          </w:pPr>
          <w:r>
            <w:rPr>
              <w:rStyle w:val="Platzhaltertext"/>
            </w:rPr>
            <w:t>Zeit</w:t>
          </w:r>
        </w:p>
      </w:docPartBody>
    </w:docPart>
    <w:docPart>
      <w:docPartPr>
        <w:name w:val="8233164227ED4DB8984EE1FD4635EA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0B510D-F54C-40EB-9F2E-134AA8220E4A}"/>
      </w:docPartPr>
      <w:docPartBody>
        <w:p w:rsidR="00CA35D0" w:rsidRDefault="005D3A0A" w:rsidP="005D3A0A">
          <w:pPr>
            <w:pStyle w:val="8233164227ED4DB8984EE1FD4635EA21"/>
          </w:pPr>
          <w:r>
            <w:rPr>
              <w:rStyle w:val="Platzhaltertext"/>
              <w:rFonts w:ascii="Arial" w:hAnsi="Arial" w:cs="Arial"/>
            </w:rPr>
            <w:t>Zeit</w:t>
          </w:r>
        </w:p>
      </w:docPartBody>
    </w:docPart>
    <w:docPart>
      <w:docPartPr>
        <w:name w:val="E1461B1985084378AA745510882737B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7E8435-BF2A-42FF-B082-3475B98828A0}"/>
      </w:docPartPr>
      <w:docPartBody>
        <w:p w:rsidR="00CA35D0" w:rsidRDefault="005D3A0A" w:rsidP="005D3A0A">
          <w:pPr>
            <w:pStyle w:val="E1461B1985084378AA745510882737B0"/>
          </w:pPr>
          <w:r>
            <w:rPr>
              <w:rStyle w:val="Platzhaltertext"/>
            </w:rPr>
            <w:t>Zeit</w:t>
          </w:r>
        </w:p>
      </w:docPartBody>
    </w:docPart>
    <w:docPart>
      <w:docPartPr>
        <w:name w:val="51BC4F3ECB5A4DBFB401F5B7AE66DD4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1400A8-2A2A-478B-A1C5-93FFF4CAB057}"/>
      </w:docPartPr>
      <w:docPartBody>
        <w:p w:rsidR="00CA35D0" w:rsidRDefault="005D3A0A" w:rsidP="005D3A0A">
          <w:pPr>
            <w:pStyle w:val="51BC4F3ECB5A4DBFB401F5B7AE66DD46"/>
          </w:pPr>
          <w:r>
            <w:rPr>
              <w:rStyle w:val="Platzhaltertext"/>
              <w:rFonts w:ascii="Arial" w:hAnsi="Arial" w:cs="Arial"/>
            </w:rPr>
            <w:t>Zeit</w:t>
          </w:r>
        </w:p>
      </w:docPartBody>
    </w:docPart>
    <w:docPart>
      <w:docPartPr>
        <w:name w:val="8BBEA18C2AE046D98CE372D5A10FB8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BC90D1-B92A-431A-B124-FCA0470DAFEB}"/>
      </w:docPartPr>
      <w:docPartBody>
        <w:p w:rsidR="00CA35D0" w:rsidRDefault="005D3A0A" w:rsidP="005D3A0A">
          <w:pPr>
            <w:pStyle w:val="8BBEA18C2AE046D98CE372D5A10FB8D3"/>
          </w:pPr>
          <w:r>
            <w:rPr>
              <w:rStyle w:val="Platzhaltertext"/>
            </w:rPr>
            <w:t>Zeit</w:t>
          </w:r>
        </w:p>
      </w:docPartBody>
    </w:docPart>
    <w:docPart>
      <w:docPartPr>
        <w:name w:val="2969DA0CF08D40AA99FB07DC7D06BC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2D64A4-E962-4FBE-A2A9-2981A18BEBDD}"/>
      </w:docPartPr>
      <w:docPartBody>
        <w:p w:rsidR="00CA35D0" w:rsidRDefault="005D3A0A" w:rsidP="005D3A0A">
          <w:pPr>
            <w:pStyle w:val="2969DA0CF08D40AA99FB07DC7D06BC29"/>
          </w:pPr>
          <w:r>
            <w:rPr>
              <w:rStyle w:val="Platzhaltertext"/>
              <w:rFonts w:ascii="Arial" w:hAnsi="Arial" w:cs="Arial"/>
            </w:rPr>
            <w:t>Zeit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B3F"/>
    <w:rsid w:val="003E2D56"/>
    <w:rsid w:val="004764F4"/>
    <w:rsid w:val="004C496E"/>
    <w:rsid w:val="004E5D6C"/>
    <w:rsid w:val="005D3A0A"/>
    <w:rsid w:val="00793308"/>
    <w:rsid w:val="008018B0"/>
    <w:rsid w:val="0086023C"/>
    <w:rsid w:val="009046BC"/>
    <w:rsid w:val="00B601DC"/>
    <w:rsid w:val="00CA35D0"/>
    <w:rsid w:val="00D96B3F"/>
    <w:rsid w:val="00FF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D3A0A"/>
    <w:rPr>
      <w:color w:val="808080"/>
    </w:rPr>
  </w:style>
  <w:style w:type="paragraph" w:customStyle="1" w:styleId="61488B96C28941C8B5430EB1CD9B97AA">
    <w:name w:val="61488B96C28941C8B5430EB1CD9B97AA"/>
    <w:rsid w:val="009046BC"/>
  </w:style>
  <w:style w:type="paragraph" w:customStyle="1" w:styleId="C2BD99FFE6AC4E19B6FEEF6220B4F8B1">
    <w:name w:val="C2BD99FFE6AC4E19B6FEEF6220B4F8B1"/>
    <w:rsid w:val="005D3A0A"/>
  </w:style>
  <w:style w:type="paragraph" w:customStyle="1" w:styleId="424A67E233C5469B866C8BD0876A8896">
    <w:name w:val="424A67E233C5469B866C8BD0876A8896"/>
    <w:rsid w:val="005D3A0A"/>
  </w:style>
  <w:style w:type="paragraph" w:customStyle="1" w:styleId="39388A4D45F54D6EA7A9438584901C90">
    <w:name w:val="39388A4D45F54D6EA7A9438584901C90"/>
    <w:rsid w:val="005D3A0A"/>
  </w:style>
  <w:style w:type="paragraph" w:customStyle="1" w:styleId="558745C0CC5145F9A1365734D1D3AF04">
    <w:name w:val="558745C0CC5145F9A1365734D1D3AF04"/>
    <w:rsid w:val="005D3A0A"/>
  </w:style>
  <w:style w:type="paragraph" w:customStyle="1" w:styleId="5272EB2DD86C42B4A9FB238B6DC0DDD0">
    <w:name w:val="5272EB2DD86C42B4A9FB238B6DC0DDD0"/>
    <w:rsid w:val="005D3A0A"/>
  </w:style>
  <w:style w:type="paragraph" w:customStyle="1" w:styleId="EF02CC79BF5947DD8A3AC4B663D1F205">
    <w:name w:val="EF02CC79BF5947DD8A3AC4B663D1F205"/>
    <w:rsid w:val="005D3A0A"/>
  </w:style>
  <w:style w:type="paragraph" w:customStyle="1" w:styleId="078272B39A3443C0B62688ED9B772067">
    <w:name w:val="078272B39A3443C0B62688ED9B772067"/>
    <w:rsid w:val="005D3A0A"/>
  </w:style>
  <w:style w:type="paragraph" w:customStyle="1" w:styleId="A0318A74C95E4503BA2F40064FB0F57C">
    <w:name w:val="A0318A74C95E4503BA2F40064FB0F57C"/>
    <w:rsid w:val="005D3A0A"/>
  </w:style>
  <w:style w:type="paragraph" w:customStyle="1" w:styleId="780AF5B2302D4CE7B39F955C27897163">
    <w:name w:val="780AF5B2302D4CE7B39F955C27897163"/>
    <w:rsid w:val="005D3A0A"/>
  </w:style>
  <w:style w:type="paragraph" w:customStyle="1" w:styleId="49D3A0CB8ABC46CCABA55ECC73866B97">
    <w:name w:val="49D3A0CB8ABC46CCABA55ECC73866B97"/>
    <w:rsid w:val="005D3A0A"/>
  </w:style>
  <w:style w:type="paragraph" w:customStyle="1" w:styleId="6ADC670A1A1241069D646C957DD496FD">
    <w:name w:val="6ADC670A1A1241069D646C957DD496FD"/>
    <w:rsid w:val="005D3A0A"/>
  </w:style>
  <w:style w:type="paragraph" w:customStyle="1" w:styleId="63A3F299AC024928AA35B4480CF159F1">
    <w:name w:val="63A3F299AC024928AA35B4480CF159F1"/>
    <w:rsid w:val="005D3A0A"/>
  </w:style>
  <w:style w:type="paragraph" w:customStyle="1" w:styleId="DCCA42EE2D724F7182400C4914350D7C">
    <w:name w:val="DCCA42EE2D724F7182400C4914350D7C"/>
    <w:rsid w:val="005D3A0A"/>
  </w:style>
  <w:style w:type="paragraph" w:customStyle="1" w:styleId="EDF22D30795F44A7B9D2F7952BD11D8F">
    <w:name w:val="EDF22D30795F44A7B9D2F7952BD11D8F"/>
    <w:rsid w:val="005D3A0A"/>
  </w:style>
  <w:style w:type="paragraph" w:customStyle="1" w:styleId="7A3D916992FA4A45B0EB3FC99AE573DB">
    <w:name w:val="7A3D916992FA4A45B0EB3FC99AE573DB"/>
    <w:rsid w:val="005D3A0A"/>
  </w:style>
  <w:style w:type="paragraph" w:customStyle="1" w:styleId="A28B7614FC2F4BE0BB0BEBA3A2A4C89F">
    <w:name w:val="A28B7614FC2F4BE0BB0BEBA3A2A4C89F"/>
    <w:rsid w:val="005D3A0A"/>
  </w:style>
  <w:style w:type="paragraph" w:customStyle="1" w:styleId="0A6CC4DE180F41A098F0A40C8B98FEBA">
    <w:name w:val="0A6CC4DE180F41A098F0A40C8B98FEBA"/>
    <w:rsid w:val="005D3A0A"/>
  </w:style>
  <w:style w:type="paragraph" w:customStyle="1" w:styleId="501057A951CD472A80A92024D283FC34">
    <w:name w:val="501057A951CD472A80A92024D283FC34"/>
    <w:rsid w:val="005D3A0A"/>
  </w:style>
  <w:style w:type="paragraph" w:customStyle="1" w:styleId="3789D52B09CD4641A203DAFCFB041D44">
    <w:name w:val="3789D52B09CD4641A203DAFCFB041D44"/>
    <w:rsid w:val="005D3A0A"/>
  </w:style>
  <w:style w:type="paragraph" w:customStyle="1" w:styleId="2909CB1F0FC8493B993B12CF88AB7B86">
    <w:name w:val="2909CB1F0FC8493B993B12CF88AB7B86"/>
    <w:rsid w:val="005D3A0A"/>
  </w:style>
  <w:style w:type="paragraph" w:customStyle="1" w:styleId="A5356DED4187472FA760A78FFEFDB7DE">
    <w:name w:val="A5356DED4187472FA760A78FFEFDB7DE"/>
    <w:rsid w:val="005D3A0A"/>
  </w:style>
  <w:style w:type="paragraph" w:customStyle="1" w:styleId="CE27F848157C48C8A6CB35C757CB3095">
    <w:name w:val="CE27F848157C48C8A6CB35C757CB3095"/>
    <w:rsid w:val="005D3A0A"/>
  </w:style>
  <w:style w:type="paragraph" w:customStyle="1" w:styleId="7967F90602BD450487C37406C7787FF0">
    <w:name w:val="7967F90602BD450487C37406C7787FF0"/>
    <w:rsid w:val="005D3A0A"/>
  </w:style>
  <w:style w:type="paragraph" w:customStyle="1" w:styleId="D008803EAA2844749590A44513B86A99">
    <w:name w:val="D008803EAA2844749590A44513B86A99"/>
    <w:rsid w:val="005D3A0A"/>
  </w:style>
  <w:style w:type="paragraph" w:customStyle="1" w:styleId="5CBE102E42EB4A569D1C32367D97071D">
    <w:name w:val="5CBE102E42EB4A569D1C32367D97071D"/>
    <w:rsid w:val="005D3A0A"/>
  </w:style>
  <w:style w:type="paragraph" w:customStyle="1" w:styleId="6E0DB54C8A634DC2A3242CBE0B6D602F">
    <w:name w:val="6E0DB54C8A634DC2A3242CBE0B6D602F"/>
    <w:rsid w:val="005D3A0A"/>
  </w:style>
  <w:style w:type="paragraph" w:customStyle="1" w:styleId="52E82861F226449197AC12B706FC81D0">
    <w:name w:val="52E82861F226449197AC12B706FC81D0"/>
    <w:rsid w:val="005D3A0A"/>
  </w:style>
  <w:style w:type="paragraph" w:customStyle="1" w:styleId="226A0EB5C576472D981353D30A786CF8">
    <w:name w:val="226A0EB5C576472D981353D30A786CF8"/>
    <w:rsid w:val="005D3A0A"/>
  </w:style>
  <w:style w:type="paragraph" w:customStyle="1" w:styleId="068B6BDABD6F4090821A12B011191348">
    <w:name w:val="068B6BDABD6F4090821A12B011191348"/>
    <w:rsid w:val="005D3A0A"/>
  </w:style>
  <w:style w:type="paragraph" w:customStyle="1" w:styleId="5E7576387481461B80A1F45F7BCA1664">
    <w:name w:val="5E7576387481461B80A1F45F7BCA1664"/>
    <w:rsid w:val="005D3A0A"/>
  </w:style>
  <w:style w:type="paragraph" w:customStyle="1" w:styleId="FF8310C70FBA4C4EAC9114ECDD70A3C2">
    <w:name w:val="FF8310C70FBA4C4EAC9114ECDD70A3C2"/>
    <w:rsid w:val="005D3A0A"/>
  </w:style>
  <w:style w:type="paragraph" w:customStyle="1" w:styleId="2C08D8E518AE49DEA090C4E04C29F082">
    <w:name w:val="2C08D8E518AE49DEA090C4E04C29F082"/>
    <w:rsid w:val="005D3A0A"/>
  </w:style>
  <w:style w:type="paragraph" w:customStyle="1" w:styleId="982CDEB3974545F389A7B1F8ACEEA530">
    <w:name w:val="982CDEB3974545F389A7B1F8ACEEA530"/>
    <w:rsid w:val="005D3A0A"/>
  </w:style>
  <w:style w:type="paragraph" w:customStyle="1" w:styleId="234BEFAC59254E439CF72E7A201A2875">
    <w:name w:val="234BEFAC59254E439CF72E7A201A2875"/>
    <w:rsid w:val="005D3A0A"/>
  </w:style>
  <w:style w:type="paragraph" w:customStyle="1" w:styleId="86D480166E8D42E4964966B15350E0C3">
    <w:name w:val="86D480166E8D42E4964966B15350E0C3"/>
    <w:rsid w:val="005D3A0A"/>
  </w:style>
  <w:style w:type="paragraph" w:customStyle="1" w:styleId="6C4EE35C6DCA48CB86FF0E9CAEBC3448">
    <w:name w:val="6C4EE35C6DCA48CB86FF0E9CAEBC3448"/>
    <w:rsid w:val="005D3A0A"/>
  </w:style>
  <w:style w:type="paragraph" w:customStyle="1" w:styleId="0C311C6A57C243B1A1D2362E682C8B71">
    <w:name w:val="0C311C6A57C243B1A1D2362E682C8B71"/>
    <w:rsid w:val="005D3A0A"/>
  </w:style>
  <w:style w:type="paragraph" w:customStyle="1" w:styleId="F52418846BE54596A0C77FDB04648CB9">
    <w:name w:val="F52418846BE54596A0C77FDB04648CB9"/>
    <w:rsid w:val="005D3A0A"/>
  </w:style>
  <w:style w:type="paragraph" w:customStyle="1" w:styleId="38F1D4719F14423899307F7C4747B7E7">
    <w:name w:val="38F1D4719F14423899307F7C4747B7E7"/>
    <w:rsid w:val="005D3A0A"/>
  </w:style>
  <w:style w:type="paragraph" w:customStyle="1" w:styleId="0DDA2E706DF343A8B745233A214D99CB">
    <w:name w:val="0DDA2E706DF343A8B745233A214D99CB"/>
    <w:rsid w:val="005D3A0A"/>
  </w:style>
  <w:style w:type="paragraph" w:customStyle="1" w:styleId="B73365463CD14E7C998D946C4327BA1D">
    <w:name w:val="B73365463CD14E7C998D946C4327BA1D"/>
    <w:rsid w:val="005D3A0A"/>
  </w:style>
  <w:style w:type="paragraph" w:customStyle="1" w:styleId="9A4350328C1449518DA4AD499725CF1A">
    <w:name w:val="9A4350328C1449518DA4AD499725CF1A"/>
    <w:rsid w:val="005D3A0A"/>
  </w:style>
  <w:style w:type="paragraph" w:customStyle="1" w:styleId="811984EC49DA41CEB213F76E51206124">
    <w:name w:val="811984EC49DA41CEB213F76E51206124"/>
    <w:rsid w:val="005D3A0A"/>
  </w:style>
  <w:style w:type="paragraph" w:customStyle="1" w:styleId="473D62603C714A0C8EB307FF4528A5BC">
    <w:name w:val="473D62603C714A0C8EB307FF4528A5BC"/>
    <w:rsid w:val="005D3A0A"/>
  </w:style>
  <w:style w:type="paragraph" w:customStyle="1" w:styleId="B211031F1CB44C97A06DFB027AEA994E">
    <w:name w:val="B211031F1CB44C97A06DFB027AEA994E"/>
    <w:rsid w:val="005D3A0A"/>
  </w:style>
  <w:style w:type="paragraph" w:customStyle="1" w:styleId="FEF81DBE00D842548181962C414AD211">
    <w:name w:val="FEF81DBE00D842548181962C414AD211"/>
    <w:rsid w:val="005D3A0A"/>
  </w:style>
  <w:style w:type="paragraph" w:customStyle="1" w:styleId="CD332FA419494A16AA0BAC1755C64458">
    <w:name w:val="CD332FA419494A16AA0BAC1755C64458"/>
    <w:rsid w:val="005D3A0A"/>
  </w:style>
  <w:style w:type="paragraph" w:customStyle="1" w:styleId="B6DA7BF3AFB5478E8AE4B6D457385C39">
    <w:name w:val="B6DA7BF3AFB5478E8AE4B6D457385C39"/>
    <w:rsid w:val="005D3A0A"/>
  </w:style>
  <w:style w:type="paragraph" w:customStyle="1" w:styleId="A3298FDC27154F59B3B574350A7783E2">
    <w:name w:val="A3298FDC27154F59B3B574350A7783E2"/>
    <w:rsid w:val="005D3A0A"/>
  </w:style>
  <w:style w:type="paragraph" w:customStyle="1" w:styleId="BFF1D2CF8AAC4C5AAA7108B552FD09A0">
    <w:name w:val="BFF1D2CF8AAC4C5AAA7108B552FD09A0"/>
    <w:rsid w:val="005D3A0A"/>
  </w:style>
  <w:style w:type="paragraph" w:customStyle="1" w:styleId="8233164227ED4DB8984EE1FD4635EA21">
    <w:name w:val="8233164227ED4DB8984EE1FD4635EA21"/>
    <w:rsid w:val="005D3A0A"/>
  </w:style>
  <w:style w:type="paragraph" w:customStyle="1" w:styleId="E1461B1985084378AA745510882737B0">
    <w:name w:val="E1461B1985084378AA745510882737B0"/>
    <w:rsid w:val="005D3A0A"/>
  </w:style>
  <w:style w:type="paragraph" w:customStyle="1" w:styleId="51BC4F3ECB5A4DBFB401F5B7AE66DD46">
    <w:name w:val="51BC4F3ECB5A4DBFB401F5B7AE66DD46"/>
    <w:rsid w:val="005D3A0A"/>
  </w:style>
  <w:style w:type="paragraph" w:customStyle="1" w:styleId="8BBEA18C2AE046D98CE372D5A10FB8D3">
    <w:name w:val="8BBEA18C2AE046D98CE372D5A10FB8D3"/>
    <w:rsid w:val="005D3A0A"/>
  </w:style>
  <w:style w:type="paragraph" w:customStyle="1" w:styleId="2969DA0CF08D40AA99FB07DC7D06BC29">
    <w:name w:val="2969DA0CF08D40AA99FB07DC7D06BC29"/>
    <w:rsid w:val="005D3A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CustomXMLPart">
  <Organisation1>Dienststelle Berufs- und Weiterbildung
Betriebliche Bildung</Organisation1>
</officeatwork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officeatwork xmlns="http://schemas.officeatwork.com/Media"/>
</file>

<file path=customXml/item4.xml><?xml version="1.0" encoding="utf-8"?>
<officeatwork xmlns="http://schemas.officeatwork.com/Formulas">eNqVkU1OwzAQhfecIjISTqSopsCqJJZoK1a0jWBTqepicKbEamwHj8PP2VhwJK5QApSWHV2O5n3z3tN8vL1n186btgaS2ail4Mzc1AX4EM0LCFXOhKWBW620QgjPzq+7eeYfwGqCoJ3ts2gKBqkBhTmrQmgGQpCq0AD19sGeckb8WExuOgsW3eFji1bhtDX36HN2yuQ2j1wshrVT65ifHL+ML494Gk2AAvrCuwZ9eI35fgye8quy9Eg07PMk/Wb+CZwdCpwfClzwJFkuM7Htlo2cLXUn+qw5s7eoUD/hGALEX7rdOhN/viJ/b5DcAPWunOo=</officeatwork>
</file>

<file path=customXml/item5.xml><?xml version="1.0" encoding="utf-8"?>
<officeatwork xmlns="http://schemas.officeatwork.com/MasterProperties">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</officeatwork>
</file>

<file path=customXml/item6.xml><?xml version="1.0" encoding="utf-8"?>
<officeatwork xmlns="http://schemas.officeatwork.com/Document">eNp7v3u/jUt+cmlual6JnU1wfk5pSWZ+nmeKnY0+MscnMS+9NDE91c7IwNTURh/OtQnLTC0HqoVScJMAxiof0g==</officeatwork>
</file>

<file path=customXml/itemProps1.xml><?xml version="1.0" encoding="utf-8"?>
<ds:datastoreItem xmlns:ds="http://schemas.openxmlformats.org/officeDocument/2006/customXml" ds:itemID="{77B64A57-574E-4B82-813E-6EE8CE131B6B}">
  <ds:schemaRefs>
    <ds:schemaRef ds:uri="http://schemas.officeatwork.com/CustomXMLPart"/>
  </ds:schemaRefs>
</ds:datastoreItem>
</file>

<file path=customXml/itemProps2.xml><?xml version="1.0" encoding="utf-8"?>
<ds:datastoreItem xmlns:ds="http://schemas.openxmlformats.org/officeDocument/2006/customXml" ds:itemID="{D1A178E0-1BBD-41A4-9F35-C5CC47E63D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B302DD-BCC8-4F4F-9950-0C98E8BFDC8B}">
  <ds:schemaRefs>
    <ds:schemaRef ds:uri="http://schemas.officeatwork.com/Media"/>
  </ds:schemaRefs>
</ds:datastoreItem>
</file>

<file path=customXml/itemProps4.xml><?xml version="1.0" encoding="utf-8"?>
<ds:datastoreItem xmlns:ds="http://schemas.openxmlformats.org/officeDocument/2006/customXml" ds:itemID="{A393CE47-6D34-4868-9C70-02D8CFA0A437}">
  <ds:schemaRefs>
    <ds:schemaRef ds:uri="http://schemas.officeatwork.com/Formulas"/>
  </ds:schemaRefs>
</ds:datastoreItem>
</file>

<file path=customXml/itemProps5.xml><?xml version="1.0" encoding="utf-8"?>
<ds:datastoreItem xmlns:ds="http://schemas.openxmlformats.org/officeDocument/2006/customXml" ds:itemID="{2668D277-F77D-4DBB-853E-297625AC2144}">
  <ds:schemaRefs>
    <ds:schemaRef ds:uri="http://schemas.officeatwork.com/MasterProperties"/>
  </ds:schemaRefs>
</ds:datastoreItem>
</file>

<file path=customXml/itemProps6.xml><?xml version="1.0" encoding="utf-8"?>
<ds:datastoreItem xmlns:ds="http://schemas.openxmlformats.org/officeDocument/2006/customXml" ds:itemID="{3A91A9E9-C09A-4617-A517-240AC5F2CFB4}">
  <ds:schemaRefs>
    <ds:schemaRef ds:uri="http://schemas.officeatwork.com/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2055.dot</Template>
  <TotalTime>0</TotalTime>
  <Pages>1</Pages>
  <Words>193</Words>
  <Characters>1222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T_-_A4_hoch</vt:lpstr>
      <vt:lpstr>Organisation</vt:lpstr>
    </vt:vector>
  </TitlesOfParts>
  <Manager>Sherine Hoti</Manager>
  <Company>Bildungs- und Kulturdepartement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T_-_A4_hoch</dc:title>
  <dc:subject/>
  <dc:creator>Sherine Hoti</dc:creator>
  <cp:keywords/>
  <dc:description/>
  <cp:lastModifiedBy>Galliker Monika</cp:lastModifiedBy>
  <cp:revision>11</cp:revision>
  <dcterms:created xsi:type="dcterms:W3CDTF">2023-10-03T14:14:00Z</dcterms:created>
  <dcterms:modified xsi:type="dcterms:W3CDTF">2024-09-12T09:24:00Z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.Name">
    <vt:lpwstr>Sherine Hoti</vt:lpwstr>
  </property>
  <property fmtid="{D5CDD505-2E9C-101B-9397-08002B2CF9AE}" pid="3" name="CMIdata.Dok_Titel">
    <vt:lpwstr/>
  </property>
  <property fmtid="{D5CDD505-2E9C-101B-9397-08002B2CF9AE}" pid="4" name="CMIdata.G_Laufnummer">
    <vt:lpwstr/>
  </property>
  <property fmtid="{D5CDD505-2E9C-101B-9397-08002B2CF9AE}" pid="5" name="CMIdata.G_Signatur">
    <vt:lpwstr/>
  </property>
  <property fmtid="{D5CDD505-2E9C-101B-9397-08002B2CF9AE}" pid="6" name="Contactperson.Direct Fax">
    <vt:lpwstr/>
  </property>
  <property fmtid="{D5CDD505-2E9C-101B-9397-08002B2CF9AE}" pid="7" name="Contactperson.Direct Phone">
    <vt:lpwstr/>
  </property>
  <property fmtid="{D5CDD505-2E9C-101B-9397-08002B2CF9AE}" pid="8" name="Contactperson.DirectFax">
    <vt:lpwstr/>
  </property>
  <property fmtid="{D5CDD505-2E9C-101B-9397-08002B2CF9AE}" pid="9" name="Contactperson.DirectPhone">
    <vt:lpwstr>041 228 77 18</vt:lpwstr>
  </property>
  <property fmtid="{D5CDD505-2E9C-101B-9397-08002B2CF9AE}" pid="10" name="Contactperson.Name">
    <vt:lpwstr>Sherine Hoti</vt:lpwstr>
  </property>
  <property fmtid="{D5CDD505-2E9C-101B-9397-08002B2CF9AE}" pid="11" name="Doc.Date">
    <vt:lpwstr>Datum</vt:lpwstr>
  </property>
  <property fmtid="{D5CDD505-2E9C-101B-9397-08002B2CF9AE}" pid="12" name="Doc.of">
    <vt:lpwstr>von</vt:lpwstr>
  </property>
  <property fmtid="{D5CDD505-2E9C-101B-9397-08002B2CF9AE}" pid="13" name="Doc.Page">
    <vt:lpwstr>Seite</vt:lpwstr>
  </property>
  <property fmtid="{D5CDD505-2E9C-101B-9397-08002B2CF9AE}" pid="14" name="Doc.Text">
    <vt:lpwstr>[Text]</vt:lpwstr>
  </property>
  <property fmtid="{D5CDD505-2E9C-101B-9397-08002B2CF9AE}" pid="15" name="Organisation.AddressB1">
    <vt:lpwstr>Dienststelle Berufs- und Weiterbildung</vt:lpwstr>
  </property>
  <property fmtid="{D5CDD505-2E9C-101B-9397-08002B2CF9AE}" pid="16" name="Organisation.AddressB2">
    <vt:lpwstr>Betriebliche Bildung</vt:lpwstr>
  </property>
  <property fmtid="{D5CDD505-2E9C-101B-9397-08002B2CF9AE}" pid="17" name="Organisation.AddressB3">
    <vt:lpwstr/>
  </property>
  <property fmtid="{D5CDD505-2E9C-101B-9397-08002B2CF9AE}" pid="18" name="Organisation.AddressB4">
    <vt:lpwstr/>
  </property>
  <property fmtid="{D5CDD505-2E9C-101B-9397-08002B2CF9AE}" pid="19" name="Organisation.Departement">
    <vt:lpwstr>Bildungs- und Kulturdepartement</vt:lpwstr>
  </property>
  <property fmtid="{D5CDD505-2E9C-101B-9397-08002B2CF9AE}" pid="20" name="Outputprofile.External">
    <vt:lpwstr/>
  </property>
  <property fmtid="{D5CDD505-2E9C-101B-9397-08002B2CF9AE}" pid="21" name="Outputprofile.ExternalSignature">
    <vt:lpwstr/>
  </property>
  <property fmtid="{D5CDD505-2E9C-101B-9397-08002B2CF9AE}" pid="22" name="Outputprofile.Internal">
    <vt:lpwstr/>
  </property>
  <property fmtid="{D5CDD505-2E9C-101B-9397-08002B2CF9AE}" pid="23" name="OutputStatus">
    <vt:lpwstr>OutputStatus</vt:lpwstr>
  </property>
  <property fmtid="{D5CDD505-2E9C-101B-9397-08002B2CF9AE}" pid="24" name="Toolbar.Email">
    <vt:lpwstr>Toolbar.Email</vt:lpwstr>
  </property>
  <property fmtid="{D5CDD505-2E9C-101B-9397-08002B2CF9AE}" pid="25" name="Viacar.PIN">
    <vt:lpwstr> </vt:lpwstr>
  </property>
</Properties>
</file>